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EC6" w:rsidRDefault="00536EC6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Красноярский край, г. Красноярск </w:t>
      </w:r>
    </w:p>
    <w:p w:rsidR="003868DA" w:rsidRPr="00EB3EEB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EEB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82584" w:rsidRPr="00EB3EEB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EEB">
        <w:rPr>
          <w:rFonts w:ascii="Times New Roman" w:hAnsi="Times New Roman" w:cs="Times New Roman"/>
          <w:sz w:val="24"/>
          <w:szCs w:val="24"/>
        </w:rPr>
        <w:t xml:space="preserve"> «Средняя школа № </w:t>
      </w:r>
      <w:r w:rsidR="003868DA" w:rsidRPr="00EB3EEB">
        <w:rPr>
          <w:rFonts w:ascii="Times New Roman" w:hAnsi="Times New Roman" w:cs="Times New Roman"/>
          <w:sz w:val="24"/>
          <w:szCs w:val="24"/>
        </w:rPr>
        <w:t>73</w:t>
      </w:r>
      <w:r w:rsidRPr="00EB3EEB">
        <w:rPr>
          <w:rFonts w:ascii="Times New Roman" w:hAnsi="Times New Roman" w:cs="Times New Roman"/>
          <w:sz w:val="24"/>
          <w:szCs w:val="24"/>
        </w:rPr>
        <w:t>»</w:t>
      </w: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584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32B" w:rsidRDefault="0014132B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32B" w:rsidRDefault="0014132B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32B" w:rsidRDefault="0014132B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32B" w:rsidRPr="009F6572" w:rsidRDefault="0014132B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584" w:rsidRPr="00EB3EEB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  <w:r w:rsidRPr="00EB3EEB">
        <w:rPr>
          <w:rFonts w:ascii="Times New Roman" w:hAnsi="Times New Roman" w:cs="Times New Roman"/>
          <w:bCs/>
          <w:iCs/>
          <w:sz w:val="32"/>
          <w:szCs w:val="32"/>
        </w:rPr>
        <w:t>Исследовательская работа</w:t>
      </w:r>
    </w:p>
    <w:p w:rsidR="00282584" w:rsidRPr="00EB3EEB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B3EEB">
        <w:rPr>
          <w:rFonts w:ascii="Times New Roman" w:hAnsi="Times New Roman" w:cs="Times New Roman"/>
          <w:bCs/>
          <w:iCs/>
          <w:sz w:val="32"/>
          <w:szCs w:val="32"/>
        </w:rPr>
        <w:t xml:space="preserve"> «</w:t>
      </w:r>
      <w:r w:rsidR="00401488" w:rsidRPr="00EB3EEB">
        <w:rPr>
          <w:rFonts w:ascii="Times New Roman" w:hAnsi="Times New Roman" w:cs="Times New Roman"/>
          <w:bCs/>
          <w:iCs/>
          <w:sz w:val="32"/>
          <w:szCs w:val="32"/>
        </w:rPr>
        <w:t>Влияние шампуней известных марок на с</w:t>
      </w:r>
      <w:r w:rsidR="00D67683" w:rsidRPr="00EB3EEB">
        <w:rPr>
          <w:rFonts w:ascii="Times New Roman" w:hAnsi="Times New Roman" w:cs="Times New Roman"/>
          <w:bCs/>
          <w:iCs/>
          <w:sz w:val="32"/>
          <w:szCs w:val="32"/>
        </w:rPr>
        <w:t>остоян</w:t>
      </w:r>
      <w:r w:rsidR="00401488" w:rsidRPr="00EB3EEB">
        <w:rPr>
          <w:rFonts w:ascii="Times New Roman" w:hAnsi="Times New Roman" w:cs="Times New Roman"/>
          <w:bCs/>
          <w:iCs/>
          <w:sz w:val="32"/>
          <w:szCs w:val="32"/>
        </w:rPr>
        <w:t>ие наших волос</w:t>
      </w:r>
      <w:r w:rsidR="00BD0C26">
        <w:rPr>
          <w:rFonts w:ascii="Times New Roman" w:hAnsi="Times New Roman" w:cs="Times New Roman"/>
          <w:bCs/>
          <w:iCs/>
          <w:sz w:val="32"/>
          <w:szCs w:val="32"/>
        </w:rPr>
        <w:t>»</w:t>
      </w:r>
    </w:p>
    <w:p w:rsidR="00282584" w:rsidRPr="00EB3EEB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82584" w:rsidRPr="00EB3EEB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82584" w:rsidRPr="00EB3EEB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EB3E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Spec="right" w:tblpY="-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0"/>
      </w:tblGrid>
      <w:tr w:rsidR="00EB3EEB" w:rsidTr="0014132B">
        <w:trPr>
          <w:trHeight w:val="2215"/>
        </w:trPr>
        <w:tc>
          <w:tcPr>
            <w:tcW w:w="4900" w:type="dxa"/>
          </w:tcPr>
          <w:p w:rsidR="00EB3EEB" w:rsidRPr="00536EC6" w:rsidRDefault="00EB3EEB" w:rsidP="001413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536EC6">
              <w:rPr>
                <w:rFonts w:ascii="Times New Roman" w:hAnsi="Times New Roman" w:cs="Times New Roman"/>
                <w:iCs/>
                <w:sz w:val="24"/>
                <w:szCs w:val="24"/>
              </w:rPr>
              <w:t>Ввыполнила</w:t>
            </w:r>
            <w:proofErr w:type="spellEnd"/>
            <w:r w:rsidRPr="00536EC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proofErr w:type="spellStart"/>
            <w:r w:rsidRPr="00536EC6">
              <w:rPr>
                <w:rFonts w:ascii="Times New Roman" w:hAnsi="Times New Roman" w:cs="Times New Roman"/>
                <w:iCs/>
                <w:sz w:val="24"/>
                <w:szCs w:val="24"/>
              </w:rPr>
              <w:t>Севостьянихина</w:t>
            </w:r>
            <w:proofErr w:type="spellEnd"/>
            <w:r w:rsidRPr="00536EC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                Надежда Витальевна</w:t>
            </w:r>
          </w:p>
          <w:p w:rsidR="00EB3EEB" w:rsidRPr="00536EC6" w:rsidRDefault="00EB3EEB" w:rsidP="001413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6EC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Ученица 10 класса </w:t>
            </w:r>
          </w:p>
          <w:p w:rsidR="00EB3EEB" w:rsidRPr="00536EC6" w:rsidRDefault="00EB3EEB" w:rsidP="001413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6EC6">
              <w:rPr>
                <w:rFonts w:ascii="Times New Roman" w:hAnsi="Times New Roman" w:cs="Times New Roman"/>
                <w:iCs/>
                <w:sz w:val="24"/>
                <w:szCs w:val="24"/>
              </w:rPr>
              <w:t>Руководитель</w:t>
            </w:r>
            <w:r w:rsidRPr="00536E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EB3EEB" w:rsidRPr="00536EC6" w:rsidRDefault="00EB3EEB" w:rsidP="001413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C6"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</w:t>
            </w:r>
          </w:p>
          <w:p w:rsidR="00EB3EEB" w:rsidRPr="00536EC6" w:rsidRDefault="00EB3EEB" w:rsidP="001413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C6">
              <w:rPr>
                <w:rFonts w:ascii="Times New Roman" w:hAnsi="Times New Roman" w:cs="Times New Roman"/>
                <w:sz w:val="24"/>
                <w:szCs w:val="24"/>
              </w:rPr>
              <w:t xml:space="preserve">Касьянова Лола </w:t>
            </w:r>
            <w:proofErr w:type="spellStart"/>
            <w:r w:rsidRPr="00536EC6">
              <w:rPr>
                <w:rFonts w:ascii="Times New Roman" w:hAnsi="Times New Roman" w:cs="Times New Roman"/>
                <w:sz w:val="24"/>
                <w:szCs w:val="24"/>
              </w:rPr>
              <w:t>Изатуллоевна</w:t>
            </w:r>
            <w:proofErr w:type="spellEnd"/>
          </w:p>
          <w:p w:rsidR="00EB3EEB" w:rsidRDefault="00EB3EEB" w:rsidP="001413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584" w:rsidRPr="009F6572" w:rsidRDefault="00282584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584" w:rsidRDefault="00282584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509" w:rsidRDefault="00B07509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509" w:rsidRDefault="00B07509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509" w:rsidRDefault="00B07509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509" w:rsidRDefault="00B07509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509" w:rsidRDefault="00B07509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3EEB" w:rsidRDefault="00EB3EEB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3EEB" w:rsidRDefault="00EB3EEB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3EEB" w:rsidRDefault="00EB3EEB" w:rsidP="0028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584" w:rsidRDefault="00282584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rebuchet MS"/>
          <w:sz w:val="26"/>
          <w:szCs w:val="26"/>
        </w:rPr>
      </w:pPr>
    </w:p>
    <w:p w:rsidR="00DF07C9" w:rsidRDefault="00DF07C9" w:rsidP="00282584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rebuchet MS"/>
          <w:sz w:val="26"/>
          <w:szCs w:val="26"/>
        </w:rPr>
      </w:pPr>
    </w:p>
    <w:tbl>
      <w:tblPr>
        <w:tblStyle w:val="ac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679"/>
      </w:tblGrid>
      <w:tr w:rsidR="00350CB6" w:rsidTr="00350CB6">
        <w:tc>
          <w:tcPr>
            <w:tcW w:w="9889" w:type="dxa"/>
          </w:tcPr>
          <w:p w:rsidR="00350CB6" w:rsidRPr="00350CB6" w:rsidRDefault="0014132B" w:rsidP="001413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Содержание </w:t>
            </w:r>
          </w:p>
          <w:p w:rsidR="00350CB6" w:rsidRPr="00B07509" w:rsidRDefault="00350CB6" w:rsidP="00350CB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509">
              <w:rPr>
                <w:rFonts w:ascii="Times New Roman" w:hAnsi="Times New Roman" w:cs="Times New Roman"/>
                <w:sz w:val="24"/>
                <w:szCs w:val="24"/>
              </w:rPr>
              <w:t>Аннотация................................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……………………….</w:t>
            </w:r>
            <w:r w:rsidRPr="00B07509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......................................................................3</w:t>
            </w:r>
          </w:p>
          <w:p w:rsidR="00350CB6" w:rsidRPr="00B07509" w:rsidRDefault="00350CB6" w:rsidP="00BE6C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r w:rsidR="00BE6CD4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</w:t>
            </w:r>
            <w:r w:rsidR="003A062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BE6CD4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</w:t>
            </w:r>
            <w:proofErr w:type="gramStart"/>
            <w:r w:rsidR="00BE6CD4">
              <w:rPr>
                <w:rFonts w:ascii="Times New Roman" w:eastAsia="Times New Roman" w:hAnsi="Times New Roman" w:cs="Times New Roman"/>
                <w:sz w:val="24"/>
                <w:szCs w:val="24"/>
              </w:rPr>
              <w:t>……</w:t>
            </w:r>
            <w:r w:rsidR="003A06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E6CD4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………...</w:t>
            </w:r>
            <w:r w:rsidRPr="00B0750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BE6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50CB6" w:rsidRPr="00B07509" w:rsidRDefault="006C24E7" w:rsidP="00350CB6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gramStart"/>
            <w:r w:rsidR="00350CB6" w:rsidRPr="00B075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CB6" w:rsidRPr="00B0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CB6" w:rsidRPr="00B07509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</w:t>
            </w:r>
            <w:proofErr w:type="gramEnd"/>
            <w:r w:rsidR="00350CB6" w:rsidRPr="00B07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появления шампуня........................................</w:t>
            </w:r>
            <w:r w:rsidR="00350CB6">
              <w:rPr>
                <w:rFonts w:ascii="Times New Roman" w:hAnsi="Times New Roman" w:cs="Times New Roman"/>
                <w:bCs/>
                <w:sz w:val="24"/>
                <w:szCs w:val="24"/>
              </w:rPr>
              <w:t>....</w:t>
            </w:r>
            <w:r w:rsidR="003A06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50C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</w:t>
            </w:r>
            <w:r w:rsidR="00350CB6">
              <w:rPr>
                <w:rFonts w:ascii="Times New Roman" w:hAnsi="Times New Roman" w:cs="Times New Roman"/>
                <w:bCs/>
                <w:sz w:val="24"/>
                <w:szCs w:val="24"/>
              </w:rPr>
              <w:t>.........</w:t>
            </w:r>
            <w:r w:rsidR="00350CB6" w:rsidRPr="00B0750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50CB6"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..................</w:t>
            </w:r>
            <w:r w:rsidR="00350CB6" w:rsidRPr="00B07509">
              <w:rPr>
                <w:rFonts w:ascii="Times New Roman" w:hAnsi="Times New Roman" w:cs="Times New Roman"/>
                <w:bCs/>
                <w:sz w:val="24"/>
                <w:szCs w:val="24"/>
              </w:rPr>
              <w:t>...5</w:t>
            </w:r>
          </w:p>
          <w:p w:rsidR="00350CB6" w:rsidRPr="00B07509" w:rsidRDefault="006C24E7" w:rsidP="00350CB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350CB6" w:rsidRPr="00B07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0CB6" w:rsidRPr="00B075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</w:t>
            </w:r>
            <w:proofErr w:type="gramEnd"/>
            <w:r w:rsidR="00350CB6" w:rsidRPr="00B075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ингредиенты шампуней............................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........................</w:t>
            </w:r>
            <w:r w:rsidR="00350CB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...</w:t>
            </w:r>
            <w:r w:rsidR="003A062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="00350CB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....</w:t>
            </w:r>
            <w:r w:rsidR="00350CB6" w:rsidRPr="00B075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..</w:t>
            </w:r>
            <w:r w:rsidR="00350CB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..................</w:t>
            </w:r>
            <w:r w:rsidR="00350CB6" w:rsidRPr="00B075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.....</w:t>
            </w:r>
            <w:r w:rsidR="001705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  <w:p w:rsidR="00350CB6" w:rsidRPr="003A0622" w:rsidRDefault="003A0622" w:rsidP="003A0622">
            <w:pPr>
              <w:tabs>
                <w:tab w:val="left" w:pos="7371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Глава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  Результаты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исследования.......</w:t>
            </w:r>
            <w:r w:rsidR="00350CB6" w:rsidRPr="003A062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...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="00350CB6" w:rsidRPr="003A062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.........................................................................................</w:t>
            </w:r>
            <w:r w:rsidR="001705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  <w:p w:rsidR="00350CB6" w:rsidRPr="00B07509" w:rsidRDefault="003A0622" w:rsidP="00350CB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</w:t>
            </w:r>
          </w:p>
          <w:p w:rsidR="00350CB6" w:rsidRPr="003A0622" w:rsidRDefault="00350CB6" w:rsidP="003A062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622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Выводы.......................................</w:t>
            </w:r>
            <w:r w:rsidRPr="003A0622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</w:t>
            </w:r>
            <w:r w:rsidR="003A0622">
              <w:rPr>
                <w:rFonts w:ascii="Times New Roman" w:hAnsi="Times New Roman" w:cs="Times New Roman"/>
                <w:sz w:val="24"/>
                <w:szCs w:val="24"/>
              </w:rPr>
              <w:t>......</w:t>
            </w:r>
            <w:r w:rsidRPr="003A0622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......................................1</w:t>
            </w:r>
            <w:r w:rsidR="001705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50CB6" w:rsidRPr="00B07509" w:rsidRDefault="00350CB6" w:rsidP="00350CB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509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</w:t>
            </w:r>
            <w:r w:rsidRPr="00B075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A0622"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  <w:r w:rsidRPr="00B07509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</w:t>
            </w:r>
            <w:r w:rsidRPr="00B07509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r w:rsidRPr="00B07509">
              <w:rPr>
                <w:rFonts w:ascii="Times New Roman" w:eastAsia="Times New Roman" w:hAnsi="Times New Roman" w:cs="Times New Roman"/>
                <w:sz w:val="24"/>
                <w:szCs w:val="24"/>
              </w:rPr>
              <w:t>........1</w:t>
            </w:r>
            <w:r w:rsidR="001705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50CB6" w:rsidRPr="00B07509" w:rsidRDefault="00350CB6" w:rsidP="00350CB6">
            <w:pPr>
              <w:tabs>
                <w:tab w:val="left" w:pos="7371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5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</w:t>
            </w:r>
            <w:r w:rsidRPr="00B07509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Pr="00B07509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B07509">
              <w:rPr>
                <w:rFonts w:ascii="Times New Roman" w:hAnsi="Times New Roman" w:cs="Times New Roman"/>
                <w:sz w:val="24"/>
                <w:szCs w:val="24"/>
              </w:rPr>
              <w:t>....1</w:t>
            </w:r>
            <w:r w:rsidR="00170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50CB6" w:rsidRDefault="00350CB6" w:rsidP="00536EC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2584" w:rsidRDefault="00282584" w:rsidP="00536EC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0CB6" w:rsidRDefault="00350CB6" w:rsidP="00536EC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0CB6" w:rsidRDefault="00350CB6" w:rsidP="00536EC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0CB6" w:rsidRPr="00B07509" w:rsidRDefault="00350CB6" w:rsidP="00536EC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2584" w:rsidRDefault="00282584" w:rsidP="002825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7683" w:rsidRPr="00B07509" w:rsidRDefault="00D67683" w:rsidP="002825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2584" w:rsidRPr="00B07509" w:rsidRDefault="00282584" w:rsidP="002825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2584" w:rsidRDefault="00282584" w:rsidP="002825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6CD4" w:rsidRDefault="00BE6CD4" w:rsidP="002825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6572" w:rsidRPr="00350CB6" w:rsidRDefault="00350CB6" w:rsidP="00350C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lastRenderedPageBreak/>
        <w:t>АННОТАЦИЯ</w:t>
      </w:r>
    </w:p>
    <w:p w:rsidR="009F6572" w:rsidRPr="00B07509" w:rsidRDefault="009F6572" w:rsidP="009F657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5B37FD" w:rsidP="001413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Севостьянихина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Надежда Витальевна</w:t>
      </w:r>
    </w:p>
    <w:p w:rsidR="009F6572" w:rsidRPr="00B07509" w:rsidRDefault="009F6572" w:rsidP="001413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г.</w:t>
      </w:r>
      <w:r w:rsidR="005B37FD" w:rsidRPr="00B07509">
        <w:rPr>
          <w:rFonts w:ascii="Times New Roman" w:hAnsi="Times New Roman" w:cs="Times New Roman"/>
          <w:sz w:val="24"/>
          <w:szCs w:val="24"/>
        </w:rPr>
        <w:t>Красноярск</w:t>
      </w:r>
      <w:proofErr w:type="spellEnd"/>
      <w:r w:rsidR="005B37FD" w:rsidRPr="00B07509">
        <w:rPr>
          <w:rFonts w:ascii="Times New Roman" w:hAnsi="Times New Roman" w:cs="Times New Roman"/>
          <w:sz w:val="24"/>
          <w:szCs w:val="24"/>
        </w:rPr>
        <w:t xml:space="preserve"> МБОУ «СШ № 73</w:t>
      </w:r>
      <w:r w:rsidRPr="00B07509">
        <w:rPr>
          <w:rFonts w:ascii="Times New Roman" w:hAnsi="Times New Roman" w:cs="Times New Roman"/>
          <w:sz w:val="24"/>
          <w:szCs w:val="24"/>
        </w:rPr>
        <w:t xml:space="preserve">», 10 класс </w:t>
      </w:r>
    </w:p>
    <w:p w:rsidR="009F6572" w:rsidRPr="00B07509" w:rsidRDefault="005B37FD" w:rsidP="001413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r w:rsidR="009F6572" w:rsidRPr="00B07509">
        <w:rPr>
          <w:rFonts w:ascii="Times New Roman" w:hAnsi="Times New Roman" w:cs="Times New Roman"/>
          <w:sz w:val="24"/>
          <w:szCs w:val="24"/>
        </w:rPr>
        <w:t>«</w:t>
      </w:r>
      <w:r w:rsidR="00B07509" w:rsidRPr="00B07509">
        <w:rPr>
          <w:rFonts w:ascii="Times New Roman" w:hAnsi="Times New Roman" w:cs="Times New Roman"/>
          <w:sz w:val="24"/>
          <w:szCs w:val="24"/>
        </w:rPr>
        <w:t xml:space="preserve">Влияние шампуней известных марок на </w:t>
      </w:r>
      <w:r w:rsidR="00D67683">
        <w:rPr>
          <w:rFonts w:ascii="Times New Roman" w:hAnsi="Times New Roman" w:cs="Times New Roman"/>
          <w:sz w:val="24"/>
          <w:szCs w:val="24"/>
        </w:rPr>
        <w:t>состояние</w:t>
      </w:r>
      <w:r w:rsidR="00B07509" w:rsidRPr="00B07509">
        <w:rPr>
          <w:rFonts w:ascii="Times New Roman" w:hAnsi="Times New Roman" w:cs="Times New Roman"/>
          <w:sz w:val="24"/>
          <w:szCs w:val="24"/>
        </w:rPr>
        <w:t xml:space="preserve"> наших волос</w:t>
      </w:r>
      <w:r w:rsidR="009F6572" w:rsidRPr="00B07509">
        <w:rPr>
          <w:rFonts w:ascii="Times New Roman" w:hAnsi="Times New Roman" w:cs="Times New Roman"/>
          <w:sz w:val="24"/>
          <w:szCs w:val="24"/>
        </w:rPr>
        <w:t>»</w:t>
      </w:r>
    </w:p>
    <w:p w:rsidR="009F6572" w:rsidRPr="00B07509" w:rsidRDefault="009F6572" w:rsidP="001413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r w:rsidR="005B37FD" w:rsidRPr="00B07509">
        <w:rPr>
          <w:rFonts w:ascii="Times New Roman" w:hAnsi="Times New Roman" w:cs="Times New Roman"/>
          <w:sz w:val="24"/>
          <w:szCs w:val="24"/>
        </w:rPr>
        <w:t xml:space="preserve">Касьянова Лола </w:t>
      </w:r>
      <w:proofErr w:type="spellStart"/>
      <w:r w:rsidR="005B37FD" w:rsidRPr="00B07509">
        <w:rPr>
          <w:rFonts w:ascii="Times New Roman" w:hAnsi="Times New Roman" w:cs="Times New Roman"/>
          <w:sz w:val="24"/>
          <w:szCs w:val="24"/>
        </w:rPr>
        <w:t>Изатуллоевна</w:t>
      </w:r>
      <w:proofErr w:type="spellEnd"/>
      <w:r w:rsidR="00350CB6">
        <w:rPr>
          <w:rFonts w:ascii="Times New Roman" w:hAnsi="Times New Roman" w:cs="Times New Roman"/>
          <w:sz w:val="24"/>
          <w:szCs w:val="24"/>
        </w:rPr>
        <w:t>, учитель химии и биологии</w:t>
      </w:r>
    </w:p>
    <w:p w:rsidR="009F6572" w:rsidRPr="009D260B" w:rsidRDefault="009F6572" w:rsidP="009D2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60B">
        <w:rPr>
          <w:rFonts w:ascii="Times New Roman" w:hAnsi="Times New Roman" w:cs="Times New Roman"/>
          <w:sz w:val="24"/>
          <w:szCs w:val="24"/>
        </w:rPr>
        <w:t xml:space="preserve">Цель исследовательской </w:t>
      </w:r>
      <w:proofErr w:type="gramStart"/>
      <w:r w:rsidRPr="009D260B">
        <w:rPr>
          <w:rFonts w:ascii="Times New Roman" w:hAnsi="Times New Roman" w:cs="Times New Roman"/>
          <w:sz w:val="24"/>
          <w:szCs w:val="24"/>
        </w:rPr>
        <w:t>работы:</w:t>
      </w:r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r w:rsidR="009D260B">
        <w:rPr>
          <w:rFonts w:ascii="Times New Roman" w:hAnsi="Times New Roman" w:cs="Times New Roman"/>
          <w:sz w:val="24"/>
          <w:szCs w:val="24"/>
        </w:rPr>
        <w:t xml:space="preserve"> </w:t>
      </w:r>
      <w:r w:rsidRPr="00B07509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B07509">
        <w:rPr>
          <w:rFonts w:ascii="Times New Roman" w:hAnsi="Times New Roman" w:cs="Times New Roman"/>
          <w:color w:val="000000"/>
          <w:sz w:val="24"/>
          <w:szCs w:val="24"/>
        </w:rPr>
        <w:t xml:space="preserve"> теоретическом уровне изучить виды и состав шампуней, на практическом уровне исследовать </w:t>
      </w:r>
      <w:r w:rsidR="00BD0C26">
        <w:rPr>
          <w:rFonts w:ascii="Times New Roman" w:hAnsi="Times New Roman" w:cs="Times New Roman"/>
          <w:color w:val="000000"/>
          <w:sz w:val="24"/>
          <w:szCs w:val="24"/>
        </w:rPr>
        <w:t xml:space="preserve">состав и </w:t>
      </w:r>
      <w:r w:rsidRPr="00B07509">
        <w:rPr>
          <w:rFonts w:ascii="Times New Roman" w:hAnsi="Times New Roman" w:cs="Times New Roman"/>
          <w:color w:val="000000"/>
          <w:sz w:val="24"/>
          <w:szCs w:val="24"/>
        </w:rPr>
        <w:t>влияние шампуня на здоровье и красоту волос при ежедневном применении.</w:t>
      </w:r>
    </w:p>
    <w:p w:rsidR="009F6572" w:rsidRDefault="009F6572" w:rsidP="001413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7509">
        <w:rPr>
          <w:rFonts w:ascii="Times New Roman" w:hAnsi="Times New Roman" w:cs="Times New Roman"/>
          <w:color w:val="000000"/>
          <w:sz w:val="24"/>
          <w:szCs w:val="24"/>
        </w:rPr>
        <w:t xml:space="preserve">Методы проведенных исследований: </w:t>
      </w:r>
      <w:r w:rsidR="009D260B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B07509">
        <w:rPr>
          <w:rFonts w:ascii="Times New Roman" w:hAnsi="Times New Roman" w:cs="Times New Roman"/>
          <w:color w:val="000000"/>
          <w:sz w:val="24"/>
          <w:szCs w:val="24"/>
        </w:rPr>
        <w:t>зучение различных источников информации, социологический опрос, химический эксперимент, измерение.</w:t>
      </w:r>
    </w:p>
    <w:p w:rsidR="009D260B" w:rsidRDefault="009D260B" w:rsidP="009D2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Разработанность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проблемы:  </w:t>
      </w:r>
      <w:r w:rsidR="00C96BC8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C96BC8">
        <w:rPr>
          <w:rFonts w:ascii="Times New Roman" w:hAnsi="Times New Roman" w:cs="Times New Roman"/>
          <w:color w:val="000000"/>
          <w:sz w:val="24"/>
          <w:szCs w:val="24"/>
        </w:rPr>
        <w:t xml:space="preserve"> интернете достаточно много статей посвященных проблеме вреда и пользы современных шампуней, я решила провести исследование в пределах своей  школы, на конкретные марки шампуней.</w:t>
      </w:r>
    </w:p>
    <w:p w:rsidR="009D260B" w:rsidRDefault="009D260B" w:rsidP="009D260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Выводы: </w:t>
      </w:r>
    </w:p>
    <w:p w:rsidR="009D260B" w:rsidRPr="00B07509" w:rsidRDefault="009D260B" w:rsidP="009D260B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Все значения рН исследованных шампуней соответствуют нормам и близки к рН кожи головы. </w:t>
      </w:r>
    </w:p>
    <w:p w:rsidR="009D260B" w:rsidRPr="00B07509" w:rsidRDefault="009D260B" w:rsidP="009D260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Однако, шампунь «</w:t>
      </w:r>
      <w:r w:rsidRPr="00B07509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/>
        </w:rPr>
        <w:t>Baikal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» имеет более высокий рН и поэтому подойдет для кожи головы с низкой чувствительностью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жирным типов волос.</w:t>
      </w:r>
    </w:p>
    <w:p w:rsidR="009D260B" w:rsidRPr="00B07509" w:rsidRDefault="009D260B" w:rsidP="009D260B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3) Все популярные образцы шампуней, содержат 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своем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составе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лаурилсульфат</w:t>
      </w:r>
      <w:proofErr w:type="spellEnd"/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натрия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что не допустимо для ежедневного использования. 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Ш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ампун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ь 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марки</w:t>
      </w:r>
      <w:proofErr w:type="gramEnd"/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B07509">
        <w:rPr>
          <w:rFonts w:ascii="Times New Roman" w:eastAsia="Tahoma" w:hAnsi="Times New Roman" w:cs="Times New Roman"/>
          <w:color w:val="000000"/>
          <w:kern w:val="3"/>
          <w:sz w:val="24"/>
          <w:szCs w:val="24"/>
        </w:rPr>
        <w:t>«</w:t>
      </w:r>
      <w:proofErr w:type="spellStart"/>
      <w:r w:rsidRPr="00B07509">
        <w:rPr>
          <w:rFonts w:ascii="Times New Roman" w:eastAsia="Tahoma" w:hAnsi="Times New Roman" w:cs="Times New Roman"/>
          <w:color w:val="000000"/>
          <w:kern w:val="3"/>
          <w:sz w:val="24"/>
          <w:szCs w:val="24"/>
          <w:lang w:val="de-DE"/>
        </w:rPr>
        <w:t>Baikal</w:t>
      </w:r>
      <w:proofErr w:type="spellEnd"/>
      <w:r w:rsidRPr="00B07509">
        <w:rPr>
          <w:rFonts w:ascii="Times New Roman" w:eastAsia="Tahoma" w:hAnsi="Times New Roman" w:cs="Times New Roman"/>
          <w:color w:val="000000"/>
          <w:kern w:val="3"/>
          <w:sz w:val="24"/>
          <w:szCs w:val="24"/>
        </w:rPr>
        <w:t>»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 содержит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SLS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 что дает право выделить данный шампунь в 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номинации «самый без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вредный» по химическому составу. </w:t>
      </w:r>
    </w:p>
    <w:p w:rsidR="009D260B" w:rsidRDefault="009D260B" w:rsidP="009D260B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4) 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Следует обращать внимание на состав шампуня и соблюдать определенные меры предосторожности при ежедневном его </w:t>
      </w:r>
      <w:proofErr w:type="gramStart"/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использовании .</w:t>
      </w:r>
      <w:proofErr w:type="gramEnd"/>
    </w:p>
    <w:p w:rsidR="009D260B" w:rsidRPr="00B07509" w:rsidRDefault="009D260B" w:rsidP="009D2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5)  Советуем, </w:t>
      </w:r>
      <w:r w:rsidRPr="00B07509">
        <w:rPr>
          <w:rFonts w:ascii="Times New Roman" w:hAnsi="Times New Roman" w:cs="Times New Roman"/>
          <w:sz w:val="24"/>
          <w:szCs w:val="24"/>
        </w:rPr>
        <w:t>чередовать ваш любимый шампунь с традиционными домашними шампунями</w:t>
      </w:r>
    </w:p>
    <w:p w:rsidR="009F6572" w:rsidRPr="00B07509" w:rsidRDefault="00C96BC8" w:rsidP="009D2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572" w:rsidRPr="00B07509" w:rsidRDefault="009F6572" w:rsidP="00141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141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Default="009F6572" w:rsidP="009F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5E1" w:rsidRPr="00B07509" w:rsidRDefault="005A55E1" w:rsidP="009F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572" w:rsidRPr="0014132B" w:rsidRDefault="0014132B" w:rsidP="00141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4132B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ВВЕДЕНИЕ</w:t>
      </w: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Default="0014132B" w:rsidP="0014132B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АКТУАЛЬНОСТЬ: </w:t>
      </w:r>
      <w:proofErr w:type="gramStart"/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 xml:space="preserve"> наше время много разных шампуней, </w:t>
      </w:r>
      <w:r w:rsidR="003868DA" w:rsidRPr="00B07509"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 очень тяжело </w:t>
      </w:r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определиться с выбором. </w:t>
      </w:r>
      <w:r w:rsidR="003868DA" w:rsidRPr="00B0750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 xml:space="preserve">озникает вопрос: </w:t>
      </w:r>
      <w:r w:rsidR="003868DA" w:rsidRPr="00B07509">
        <w:rPr>
          <w:rFonts w:ascii="Times New Roman" w:hAnsi="Times New Roman" w:cs="Times New Roman"/>
          <w:color w:val="000000"/>
          <w:sz w:val="24"/>
          <w:szCs w:val="24"/>
        </w:rPr>
        <w:t>действительно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68DA" w:rsidRPr="00B07509">
        <w:rPr>
          <w:rFonts w:ascii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868DA" w:rsidRPr="00B07509">
        <w:rPr>
          <w:rFonts w:ascii="Times New Roman" w:hAnsi="Times New Roman" w:cs="Times New Roman"/>
          <w:color w:val="000000"/>
          <w:sz w:val="24"/>
          <w:szCs w:val="24"/>
        </w:rPr>
        <w:t xml:space="preserve"> они все разные? </w:t>
      </w:r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 xml:space="preserve">Существует ли среди </w:t>
      </w:r>
      <w:r w:rsidR="003868DA" w:rsidRPr="00B07509">
        <w:rPr>
          <w:rFonts w:ascii="Times New Roman" w:hAnsi="Times New Roman" w:cs="Times New Roman"/>
          <w:color w:val="000000"/>
          <w:sz w:val="24"/>
          <w:szCs w:val="24"/>
        </w:rPr>
        <w:t xml:space="preserve">них </w:t>
      </w:r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>безвредный шампунь?</w:t>
      </w:r>
    </w:p>
    <w:p w:rsidR="00103630" w:rsidRDefault="0014132B" w:rsidP="001036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</w:t>
      </w:r>
      <w:r w:rsidR="009F6572" w:rsidRPr="001413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14132B">
        <w:rPr>
          <w:rFonts w:ascii="Times New Roman" w:hAnsi="Times New Roman" w:cs="Times New Roman"/>
          <w:bCs/>
          <w:color w:val="000000"/>
          <w:sz w:val="24"/>
          <w:szCs w:val="24"/>
        </w:rPr>
        <w:t>ПРОБЛЕМА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3630" w:rsidRPr="00282584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="00103630" w:rsidRPr="00282584">
        <w:rPr>
          <w:rFonts w:ascii="Times New Roman" w:hAnsi="Times New Roman" w:cs="Times New Roman"/>
          <w:sz w:val="24"/>
          <w:szCs w:val="24"/>
        </w:rPr>
        <w:t xml:space="preserve"> мы исследуем популярные или известные марки шампуней на предмет наличия в них химических веществ, отрицательно влияющих на здоровье, то докажем, что  их повседневное использование вредит здоровью человека.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103630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p w:rsidR="009F6572" w:rsidRDefault="00103630" w:rsidP="001036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14132B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РАЗРАБОТАННОСТЬ ПРОБЛЕМЫ: </w:t>
      </w:r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>Необходимо исследовать марки популярных шампуней на предмет содержания в них вредных химических веществ (</w:t>
      </w:r>
      <w:proofErr w:type="spellStart"/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>лаурилсульфата</w:t>
      </w:r>
      <w:proofErr w:type="spellEnd"/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 xml:space="preserve"> натрия</w:t>
      </w:r>
      <w:proofErr w:type="gramStart"/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>),  для</w:t>
      </w:r>
      <w:proofErr w:type="gramEnd"/>
      <w:r w:rsidR="009F6572" w:rsidRPr="00B07509">
        <w:rPr>
          <w:rFonts w:ascii="Times New Roman" w:hAnsi="Times New Roman" w:cs="Times New Roman"/>
          <w:color w:val="000000"/>
          <w:sz w:val="24"/>
          <w:szCs w:val="24"/>
        </w:rPr>
        <w:t xml:space="preserve"> того, чтобы </w:t>
      </w:r>
      <w:r w:rsidR="002E775A" w:rsidRPr="00B07509">
        <w:rPr>
          <w:rFonts w:ascii="Times New Roman" w:hAnsi="Times New Roman" w:cs="Times New Roman"/>
          <w:color w:val="000000"/>
          <w:sz w:val="24"/>
          <w:szCs w:val="24"/>
        </w:rPr>
        <w:t>донести до общественности некоторые правила предосторожности при повседневном использовании шампуня.</w:t>
      </w:r>
    </w:p>
    <w:p w:rsidR="00282584" w:rsidRPr="00B07509" w:rsidRDefault="0014132B" w:rsidP="00F667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4132B">
        <w:rPr>
          <w:rFonts w:ascii="Times New Roman" w:hAnsi="Times New Roman" w:cs="Times New Roman"/>
          <w:sz w:val="24"/>
          <w:szCs w:val="24"/>
        </w:rPr>
        <w:t>ГИПОТЕЗА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82584" w:rsidRPr="00B07509">
        <w:rPr>
          <w:rFonts w:ascii="Times New Roman" w:hAnsi="Times New Roman" w:cs="Times New Roman"/>
          <w:sz w:val="24"/>
          <w:szCs w:val="24"/>
        </w:rPr>
        <w:t>Регулярное использование шампуня поддерживает красоту и здоровье волос.</w:t>
      </w:r>
    </w:p>
    <w:p w:rsidR="002E775A" w:rsidRPr="00B07509" w:rsidRDefault="00BE6CD4" w:rsidP="00F6671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14132B" w:rsidRPr="0014132B">
        <w:rPr>
          <w:rFonts w:ascii="Times New Roman" w:hAnsi="Times New Roman" w:cs="Times New Roman"/>
          <w:bCs/>
          <w:sz w:val="24"/>
          <w:szCs w:val="24"/>
        </w:rPr>
        <w:t>ЦЕЛЬ: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775A" w:rsidRPr="00B07509">
        <w:rPr>
          <w:rFonts w:ascii="Times New Roman" w:hAnsi="Times New Roman" w:cs="Times New Roman"/>
          <w:bCs/>
          <w:sz w:val="24"/>
          <w:szCs w:val="24"/>
        </w:rPr>
        <w:t>На теоретическом уровне изучить виды и с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остав шампуней, на практическом </w:t>
      </w:r>
      <w:r w:rsidR="002E775A" w:rsidRPr="00B07509">
        <w:rPr>
          <w:rFonts w:ascii="Times New Roman" w:hAnsi="Times New Roman" w:cs="Times New Roman"/>
          <w:bCs/>
          <w:sz w:val="24"/>
          <w:szCs w:val="24"/>
        </w:rPr>
        <w:t>уровне исследовать влияние шампуня на здоровье и красоту волос</w:t>
      </w:r>
      <w:r w:rsidR="003868DA" w:rsidRPr="00B07509">
        <w:rPr>
          <w:rFonts w:ascii="Times New Roman" w:hAnsi="Times New Roman" w:cs="Times New Roman"/>
          <w:bCs/>
          <w:sz w:val="24"/>
          <w:szCs w:val="24"/>
        </w:rPr>
        <w:t>.</w:t>
      </w:r>
    </w:p>
    <w:p w:rsidR="002E775A" w:rsidRPr="00BE6CD4" w:rsidRDefault="00BE6CD4" w:rsidP="00F66718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BE6CD4">
        <w:rPr>
          <w:rFonts w:ascii="Times New Roman" w:hAnsi="Times New Roman" w:cs="Times New Roman"/>
          <w:bCs/>
          <w:sz w:val="24"/>
          <w:szCs w:val="24"/>
        </w:rPr>
        <w:t>ЗАДАЧИ:</w:t>
      </w:r>
    </w:p>
    <w:p w:rsidR="002E775A" w:rsidRPr="00B07509" w:rsidRDefault="002E775A" w:rsidP="00F667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 xml:space="preserve">1) Изучить теоретический материал о </w:t>
      </w:r>
      <w:proofErr w:type="gramStart"/>
      <w:r w:rsidRPr="00B07509">
        <w:rPr>
          <w:rFonts w:ascii="Times New Roman" w:hAnsi="Times New Roman" w:cs="Times New Roman"/>
          <w:sz w:val="24"/>
          <w:szCs w:val="24"/>
        </w:rPr>
        <w:t>ш</w:t>
      </w:r>
      <w:r w:rsidR="00BE6CD4">
        <w:rPr>
          <w:rFonts w:ascii="Times New Roman" w:hAnsi="Times New Roman" w:cs="Times New Roman"/>
          <w:sz w:val="24"/>
          <w:szCs w:val="24"/>
        </w:rPr>
        <w:t>ампунях  и</w:t>
      </w:r>
      <w:proofErr w:type="gramEnd"/>
      <w:r w:rsidR="00BE6CD4">
        <w:rPr>
          <w:rFonts w:ascii="Times New Roman" w:hAnsi="Times New Roman" w:cs="Times New Roman"/>
          <w:sz w:val="24"/>
          <w:szCs w:val="24"/>
        </w:rPr>
        <w:t xml:space="preserve"> их моющих свойствах,</w:t>
      </w:r>
      <w:r w:rsidRPr="00B07509">
        <w:rPr>
          <w:rFonts w:ascii="Times New Roman" w:hAnsi="Times New Roman" w:cs="Times New Roman"/>
          <w:sz w:val="24"/>
          <w:szCs w:val="24"/>
        </w:rPr>
        <w:t xml:space="preserve"> а также их влиянии на кожу головы и здоровье волос при ежедневном применении.</w:t>
      </w:r>
    </w:p>
    <w:p w:rsidR="002E775A" w:rsidRPr="00B07509" w:rsidRDefault="002E775A" w:rsidP="00F667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2) Провести социологический опрос и установить наиболее популярные марки шампуня.</w:t>
      </w:r>
    </w:p>
    <w:p w:rsidR="002E775A" w:rsidRPr="00B07509" w:rsidRDefault="002E775A" w:rsidP="00F667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3) Определить рН каждой из марок шампуня.</w:t>
      </w:r>
    </w:p>
    <w:p w:rsidR="002E775A" w:rsidRPr="00B07509" w:rsidRDefault="002E775A" w:rsidP="00F667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 xml:space="preserve">4) Изучить </w:t>
      </w:r>
      <w:proofErr w:type="gramStart"/>
      <w:r w:rsidRPr="00B07509">
        <w:rPr>
          <w:rFonts w:ascii="Times New Roman" w:hAnsi="Times New Roman" w:cs="Times New Roman"/>
          <w:sz w:val="24"/>
          <w:szCs w:val="24"/>
        </w:rPr>
        <w:t>химический  состав</w:t>
      </w:r>
      <w:proofErr w:type="gramEnd"/>
      <w:r w:rsidRPr="00B07509">
        <w:rPr>
          <w:rFonts w:ascii="Times New Roman" w:hAnsi="Times New Roman" w:cs="Times New Roman"/>
          <w:sz w:val="24"/>
          <w:szCs w:val="24"/>
        </w:rPr>
        <w:t xml:space="preserve"> каждого шампуня  и установить </w:t>
      </w:r>
      <w:r w:rsidR="003868DA" w:rsidRPr="00B07509">
        <w:rPr>
          <w:rFonts w:ascii="Times New Roman" w:hAnsi="Times New Roman" w:cs="Times New Roman"/>
          <w:sz w:val="24"/>
          <w:szCs w:val="24"/>
        </w:rPr>
        <w:t>сходства и различия</w:t>
      </w:r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75A" w:rsidRPr="00B07509" w:rsidRDefault="002E775A" w:rsidP="00F667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5) Разработать рекомендации по применению шампуня</w:t>
      </w:r>
    </w:p>
    <w:p w:rsidR="002E775A" w:rsidRPr="00B07509" w:rsidRDefault="002E775A" w:rsidP="00F667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6)</w:t>
      </w:r>
      <w:r w:rsidR="003A0622">
        <w:rPr>
          <w:rFonts w:ascii="Times New Roman" w:hAnsi="Times New Roman" w:cs="Times New Roman"/>
          <w:sz w:val="24"/>
          <w:szCs w:val="24"/>
        </w:rPr>
        <w:t xml:space="preserve"> </w:t>
      </w:r>
      <w:r w:rsidRPr="00B07509">
        <w:rPr>
          <w:rFonts w:ascii="Times New Roman" w:hAnsi="Times New Roman" w:cs="Times New Roman"/>
          <w:sz w:val="24"/>
          <w:szCs w:val="24"/>
        </w:rPr>
        <w:t xml:space="preserve">Порекомендовать рецепт </w:t>
      </w:r>
      <w:proofErr w:type="gramStart"/>
      <w:r w:rsidRPr="00B07509">
        <w:rPr>
          <w:rFonts w:ascii="Times New Roman" w:hAnsi="Times New Roman" w:cs="Times New Roman"/>
          <w:sz w:val="24"/>
          <w:szCs w:val="24"/>
        </w:rPr>
        <w:t>приготовления  безвредного</w:t>
      </w:r>
      <w:proofErr w:type="gramEnd"/>
      <w:r w:rsidRPr="00B07509">
        <w:rPr>
          <w:rFonts w:ascii="Times New Roman" w:hAnsi="Times New Roman" w:cs="Times New Roman"/>
          <w:sz w:val="24"/>
          <w:szCs w:val="24"/>
        </w:rPr>
        <w:t xml:space="preserve"> шампуня</w:t>
      </w:r>
    </w:p>
    <w:p w:rsidR="002E775A" w:rsidRPr="00B07509" w:rsidRDefault="002E775A" w:rsidP="00F667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7) Донести информацию до общественности</w:t>
      </w:r>
    </w:p>
    <w:p w:rsidR="002E775A" w:rsidRPr="00BE6CD4" w:rsidRDefault="00BE6CD4" w:rsidP="00F66718">
      <w:pPr>
        <w:tabs>
          <w:tab w:val="left" w:pos="567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BE6CD4">
        <w:rPr>
          <w:rFonts w:ascii="Times New Roman" w:hAnsi="Times New Roman" w:cs="Times New Roman"/>
          <w:bCs/>
          <w:sz w:val="24"/>
          <w:szCs w:val="24"/>
        </w:rPr>
        <w:t>МЕТОДЫ ИССЛЕДОВАНИЯ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2E775A" w:rsidRPr="00B07509" w:rsidRDefault="002E775A" w:rsidP="00F66718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1.</w:t>
      </w:r>
      <w:r w:rsidR="00BE6CD4">
        <w:rPr>
          <w:rFonts w:ascii="Times New Roman" w:hAnsi="Times New Roman" w:cs="Times New Roman"/>
          <w:sz w:val="24"/>
          <w:szCs w:val="24"/>
        </w:rPr>
        <w:t xml:space="preserve"> </w:t>
      </w:r>
      <w:r w:rsidRPr="00B07509">
        <w:rPr>
          <w:rFonts w:ascii="Times New Roman" w:hAnsi="Times New Roman" w:cs="Times New Roman"/>
          <w:sz w:val="24"/>
          <w:szCs w:val="24"/>
        </w:rPr>
        <w:t>Изучение различных источников информации;</w:t>
      </w:r>
    </w:p>
    <w:p w:rsidR="002E775A" w:rsidRPr="00B07509" w:rsidRDefault="002E775A" w:rsidP="00F66718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2. Социологический опрос;</w:t>
      </w:r>
    </w:p>
    <w:p w:rsidR="002E775A" w:rsidRPr="00B07509" w:rsidRDefault="002E775A" w:rsidP="00BE6CD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3.</w:t>
      </w:r>
      <w:r w:rsidR="00BE6CD4">
        <w:rPr>
          <w:rFonts w:ascii="Times New Roman" w:hAnsi="Times New Roman" w:cs="Times New Roman"/>
          <w:sz w:val="24"/>
          <w:szCs w:val="24"/>
        </w:rPr>
        <w:t xml:space="preserve"> </w:t>
      </w:r>
      <w:r w:rsidRPr="00B07509">
        <w:rPr>
          <w:rFonts w:ascii="Times New Roman" w:hAnsi="Times New Roman" w:cs="Times New Roman"/>
          <w:sz w:val="24"/>
          <w:szCs w:val="24"/>
        </w:rPr>
        <w:t>Обобщение и систематизация информации;</w:t>
      </w:r>
    </w:p>
    <w:p w:rsidR="002E775A" w:rsidRPr="00B07509" w:rsidRDefault="002E775A" w:rsidP="00BE6CD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4. Химический эксперимент;</w:t>
      </w:r>
    </w:p>
    <w:p w:rsidR="009F6572" w:rsidRPr="00B07509" w:rsidRDefault="002E775A" w:rsidP="00BE6CD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5. Измерение.</w:t>
      </w:r>
    </w:p>
    <w:p w:rsidR="002E775A" w:rsidRPr="00B07509" w:rsidRDefault="002E775A" w:rsidP="00BE6CD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CD4" w:rsidRDefault="00BE6CD4" w:rsidP="00B0750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775A" w:rsidRPr="005B2A63" w:rsidRDefault="00BE6CD4" w:rsidP="006C24E7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B2A63">
        <w:rPr>
          <w:rFonts w:ascii="Times New Roman" w:hAnsi="Times New Roman" w:cs="Times New Roman"/>
          <w:bCs/>
          <w:sz w:val="24"/>
          <w:szCs w:val="24"/>
        </w:rPr>
        <w:lastRenderedPageBreak/>
        <w:t>Глава 1</w:t>
      </w:r>
      <w:r w:rsidR="002E775A" w:rsidRPr="005B2A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2A63">
        <w:rPr>
          <w:rFonts w:ascii="Times New Roman" w:hAnsi="Times New Roman" w:cs="Times New Roman"/>
          <w:bCs/>
          <w:sz w:val="24"/>
          <w:szCs w:val="24"/>
        </w:rPr>
        <w:t>ИСТОРИЯ ПОЯВЛЕНИЯ ШАМПУНЯ</w:t>
      </w:r>
    </w:p>
    <w:p w:rsidR="002E775A" w:rsidRPr="00B07509" w:rsidRDefault="002E775A" w:rsidP="00F6671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7509">
        <w:rPr>
          <w:rFonts w:ascii="Times New Roman" w:hAnsi="Times New Roman" w:cs="Times New Roman"/>
          <w:bCs/>
          <w:sz w:val="24"/>
          <w:szCs w:val="24"/>
        </w:rPr>
        <w:tab/>
        <w:t>Путешествующие европейцы в эпоху великих географических открытий привозили из восточных стран местные рецепты по уходу за волосами и телом. Голову мыли смесью из равных пропорций воды и пепла от сожженных растений, отварами кожуры и мякоти растений, кожуры фруктов и овощей. Шаг за шагом они научились делать отдельно средства для разных целей. Например, чтобы увлажнить волосы, их смачивали кокосовым маслом. И такие способы ухода за волосами существовали довольно длительное время — вплоть до конца XIX века.</w:t>
      </w:r>
    </w:p>
    <w:p w:rsidR="002E775A" w:rsidRPr="00B07509" w:rsidRDefault="002E775A" w:rsidP="00F6671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7509">
        <w:rPr>
          <w:rFonts w:ascii="Times New Roman" w:hAnsi="Times New Roman" w:cs="Times New Roman"/>
          <w:bCs/>
          <w:sz w:val="24"/>
          <w:szCs w:val="24"/>
        </w:rPr>
        <w:tab/>
        <w:t xml:space="preserve">В 1927 году появился первый жидкий шампунь. Порошок на основе поташа, которым пользовались до него, конечно, был удобен в использовании, но только если сравнивать его со старинными способами мытья волос золой и мылом. Пакетики с сухим веществом промокали, а сам порошок мог иногда вызвать аллергическую реакцию. Жидкий шампунь, несомненно, стал новейшим словом на рынке средством по уходу за волосами. В 1947 году компанией </w:t>
      </w:r>
      <w:proofErr w:type="spellStart"/>
      <w:r w:rsidRPr="00B07509">
        <w:rPr>
          <w:rFonts w:ascii="Times New Roman" w:hAnsi="Times New Roman" w:cs="Times New Roman"/>
          <w:bCs/>
          <w:sz w:val="24"/>
          <w:szCs w:val="24"/>
        </w:rPr>
        <w:t>Schwarzkopf</w:t>
      </w:r>
      <w:proofErr w:type="spellEnd"/>
      <w:r w:rsidRPr="00B07509">
        <w:rPr>
          <w:rFonts w:ascii="Times New Roman" w:hAnsi="Times New Roman" w:cs="Times New Roman"/>
          <w:bCs/>
          <w:sz w:val="24"/>
          <w:szCs w:val="24"/>
        </w:rPr>
        <w:t xml:space="preserve"> был выпущен первый шампунь без содержания щелочи – прародитель всех современных шампуней</w:t>
      </w:r>
      <w:r w:rsidR="001705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052D" w:rsidRPr="0017052D">
        <w:rPr>
          <w:rFonts w:ascii="Times New Roman" w:hAnsi="Times New Roman" w:cs="Times New Roman"/>
          <w:sz w:val="24"/>
          <w:szCs w:val="24"/>
        </w:rPr>
        <w:t>[2]</w:t>
      </w:r>
      <w:r w:rsidRPr="0017052D">
        <w:rPr>
          <w:rFonts w:ascii="Times New Roman" w:hAnsi="Times New Roman" w:cs="Times New Roman"/>
          <w:bCs/>
          <w:sz w:val="24"/>
          <w:szCs w:val="24"/>
        </w:rPr>
        <w:t>.</w:t>
      </w:r>
    </w:p>
    <w:p w:rsidR="002E775A" w:rsidRDefault="006C24E7" w:rsidP="00F66718">
      <w:pPr>
        <w:pStyle w:val="ad"/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Глава 2 </w:t>
      </w:r>
      <w:r w:rsidR="005B2A63" w:rsidRPr="005B2A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ОСНОВНЫЕ ИНГРЕДИЕНТЫ ШАМПУНЕЙ</w:t>
      </w:r>
    </w:p>
    <w:p w:rsidR="002E775A" w:rsidRPr="00B07509" w:rsidRDefault="00D16A06" w:rsidP="00F66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 шампуней входит несколько десятков веществ, список которых должен быть </w:t>
      </w:r>
      <w:r w:rsidR="002E775A" w:rsidRPr="005B2A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обязательно</w:t>
      </w:r>
      <w:r w:rsidR="002E775A" w:rsidRPr="005B2A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присутствовать на флаконе (если такого списка нет, то покупать мыльную жидкость в красивом флаконе не стоит).</w:t>
      </w:r>
    </w:p>
    <w:p w:rsidR="002E775A" w:rsidRPr="006C24E7" w:rsidRDefault="00D16A06" w:rsidP="00F66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07509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ab/>
      </w:r>
      <w:r w:rsidR="002E775A" w:rsidRPr="006C24E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1.Вода (</w:t>
      </w:r>
      <w:proofErr w:type="spellStart"/>
      <w:r w:rsidR="002E775A" w:rsidRPr="006C24E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water</w:t>
      </w:r>
      <w:proofErr w:type="spellEnd"/>
      <w:r w:rsidR="002E775A" w:rsidRPr="006C24E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)</w:t>
      </w:r>
      <w:r w:rsidR="002E775A" w:rsidRPr="006C24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как основа, в которой смешиваются остальные компоненты. Составляет около 80 % всех компонентов.</w:t>
      </w:r>
    </w:p>
    <w:p w:rsidR="002E775A" w:rsidRPr="006C24E7" w:rsidRDefault="00D16A06" w:rsidP="00F66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2E775A" w:rsidRPr="006C24E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2.Детергенты(ПАВ)</w:t>
      </w:r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 — поверхностно-активные вещества, которые активно удаляют загрязнения. Во многих источниках отмечается, что активное моющее вещество в составе шампуня можно расположить в следующей последовательности:</w:t>
      </w:r>
    </w:p>
    <w:p w:rsidR="002E775A" w:rsidRPr="006C24E7" w:rsidRDefault="002E775A" w:rsidP="00B07509">
      <w:pPr>
        <w:numPr>
          <w:ilvl w:val="0"/>
          <w:numId w:val="3"/>
        </w:numPr>
        <w:shd w:val="clear" w:color="auto" w:fill="FFFFFF"/>
        <w:spacing w:after="52" w:line="360" w:lineRule="auto"/>
        <w:ind w:left="520" w:righ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Натрий </w:t>
      </w:r>
      <w:proofErr w:type="spellStart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лаурил</w:t>
      </w:r>
      <w:proofErr w:type="spellEnd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сульфат (</w:t>
      </w:r>
      <w:proofErr w:type="spellStart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Sodium</w:t>
      </w:r>
      <w:proofErr w:type="spellEnd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Lauryl</w:t>
      </w:r>
      <w:proofErr w:type="spellEnd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Sulfate</w:t>
      </w:r>
      <w:proofErr w:type="spellEnd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);</w:t>
      </w:r>
    </w:p>
    <w:p w:rsidR="002E775A" w:rsidRPr="006C24E7" w:rsidRDefault="002E775A" w:rsidP="00B07509">
      <w:pPr>
        <w:numPr>
          <w:ilvl w:val="0"/>
          <w:numId w:val="3"/>
        </w:numPr>
        <w:shd w:val="clear" w:color="auto" w:fill="FFFFFF"/>
        <w:spacing w:after="52" w:line="360" w:lineRule="auto"/>
        <w:ind w:left="520" w:righ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Натрия </w:t>
      </w:r>
      <w:proofErr w:type="spellStart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лаурет</w:t>
      </w:r>
      <w:proofErr w:type="spellEnd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сульфат (</w:t>
      </w:r>
      <w:proofErr w:type="spellStart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Sodium</w:t>
      </w:r>
      <w:proofErr w:type="spellEnd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Laureth</w:t>
      </w:r>
      <w:proofErr w:type="spellEnd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Sulfate</w:t>
      </w:r>
      <w:proofErr w:type="spellEnd"/>
      <w:r w:rsidR="0017052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)</w:t>
      </w:r>
      <w:r w:rsidRPr="006C24E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="0017052D" w:rsidRPr="0017052D">
        <w:rPr>
          <w:rFonts w:ascii="Times New Roman" w:hAnsi="Times New Roman" w:cs="Times New Roman"/>
          <w:sz w:val="24"/>
          <w:szCs w:val="24"/>
        </w:rPr>
        <w:t>[3]</w:t>
      </w:r>
    </w:p>
    <w:p w:rsidR="002E775A" w:rsidRPr="006C24E7" w:rsidRDefault="00D16A06" w:rsidP="00F66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E775A" w:rsidRPr="006C24E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3. Моющие средства (детергенты) среднего пенообразования</w:t>
      </w:r>
      <w:r w:rsidR="002E775A" w:rsidRPr="006C24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которые добавляются</w:t>
      </w:r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образования мыльной пены:</w:t>
      </w:r>
    </w:p>
    <w:p w:rsidR="002E775A" w:rsidRPr="006C24E7" w:rsidRDefault="002E775A" w:rsidP="00F66718">
      <w:pPr>
        <w:numPr>
          <w:ilvl w:val="0"/>
          <w:numId w:val="4"/>
        </w:numPr>
        <w:shd w:val="clear" w:color="auto" w:fill="FFFFFF"/>
        <w:spacing w:after="0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Кокамидопропил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бетаин (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Cocamidopropyl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Betaine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 - 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очень мягкий очиститель, применяется в детских шампунях (производится из жирных кислот кокосового масла и вещества, содержащегося в свекле).</w:t>
      </w:r>
    </w:p>
    <w:p w:rsidR="002E775A" w:rsidRPr="006C24E7" w:rsidRDefault="002E775A" w:rsidP="005B2A63">
      <w:pPr>
        <w:numPr>
          <w:ilvl w:val="0"/>
          <w:numId w:val="4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Decyl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polyglucose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(пенящее активное вещество, добывающееся из кокосовых орехов и кукурузы)</w:t>
      </w:r>
    </w:p>
    <w:p w:rsidR="002E775A" w:rsidRPr="006C24E7" w:rsidRDefault="002E775A" w:rsidP="005B2A63">
      <w:pPr>
        <w:numPr>
          <w:ilvl w:val="0"/>
          <w:numId w:val="4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Глицерет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кокоат</w:t>
      </w:r>
      <w:proofErr w:type="spellEnd"/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 (очень мягкое увлажняющее поверхностно активное вещество)</w:t>
      </w:r>
    </w:p>
    <w:p w:rsidR="002E775A" w:rsidRPr="006C24E7" w:rsidRDefault="002E775A" w:rsidP="005B2A63">
      <w:pPr>
        <w:numPr>
          <w:ilvl w:val="0"/>
          <w:numId w:val="4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Кокоамфодиацетат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натрия 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(мягкий эмульгатор)</w:t>
      </w:r>
    </w:p>
    <w:p w:rsidR="002E775A" w:rsidRPr="006C24E7" w:rsidRDefault="002E775A" w:rsidP="005B2A63">
      <w:pPr>
        <w:numPr>
          <w:ilvl w:val="0"/>
          <w:numId w:val="4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Окамидопропил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сульфобетаин</w:t>
      </w:r>
      <w:proofErr w:type="spellEnd"/>
    </w:p>
    <w:p w:rsidR="002E775A" w:rsidRPr="006C24E7" w:rsidRDefault="002E775A" w:rsidP="005B2A63">
      <w:pPr>
        <w:numPr>
          <w:ilvl w:val="0"/>
          <w:numId w:val="4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Сульфосукцинат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натрия</w:t>
      </w:r>
    </w:p>
    <w:p w:rsidR="002E775A" w:rsidRPr="006C24E7" w:rsidRDefault="002E775A" w:rsidP="00F66718">
      <w:pPr>
        <w:numPr>
          <w:ilvl w:val="0"/>
          <w:numId w:val="4"/>
        </w:numPr>
        <w:shd w:val="clear" w:color="auto" w:fill="FFFFFF"/>
        <w:spacing w:after="0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Sodium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chloride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- Поваренная соль (часто используется в дешевой косметике для создания пены)</w:t>
      </w:r>
    </w:p>
    <w:p w:rsidR="002E775A" w:rsidRPr="006C24E7" w:rsidRDefault="002E775A" w:rsidP="00F66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 добавляют компоненты - загустители, которые сгущают формулу шампуня для того, чтобы он легче распределялся:</w:t>
      </w:r>
    </w:p>
    <w:p w:rsidR="002E775A" w:rsidRPr="006C24E7" w:rsidRDefault="002E775A" w:rsidP="00F66718">
      <w:pPr>
        <w:numPr>
          <w:ilvl w:val="0"/>
          <w:numId w:val="5"/>
        </w:numPr>
        <w:shd w:val="clear" w:color="auto" w:fill="FFFFFF"/>
        <w:spacing w:after="0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Кокамид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DEA, MEA, или TEA (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Cocamide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DEA, MEA,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or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TEA) 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Кокамид</w:t>
      </w:r>
      <w:proofErr w:type="spellEnd"/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ДЕА (</w:t>
      </w:r>
      <w:proofErr w:type="spellStart"/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стабилизаторпены</w:t>
      </w:r>
      <w:proofErr w:type="spellEnd"/>
      <w:proofErr w:type="gramStart"/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proofErr w:type="spellStart"/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Кокамид</w:t>
      </w:r>
      <w:proofErr w:type="spellEnd"/>
      <w:proofErr w:type="gramEnd"/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MEA (COCAMIDE МЕА- смесь кокосового масла и </w:t>
      </w:r>
      <w:proofErr w:type="spellStart"/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этаноламина</w:t>
      </w:r>
      <w:proofErr w:type="spellEnd"/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E775A" w:rsidRPr="006C24E7" w:rsidRDefault="002E775A" w:rsidP="005B2A63">
      <w:pPr>
        <w:numPr>
          <w:ilvl w:val="0"/>
          <w:numId w:val="5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Линолеамид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ДЕА</w:t>
      </w:r>
    </w:p>
    <w:p w:rsidR="002E775A" w:rsidRPr="006C24E7" w:rsidRDefault="002E775A" w:rsidP="005B2A63">
      <w:pPr>
        <w:numPr>
          <w:ilvl w:val="0"/>
          <w:numId w:val="5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ПЭГ 4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моноэтаноломид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рапсового масла</w:t>
      </w:r>
    </w:p>
    <w:p w:rsidR="002E775A" w:rsidRPr="006C24E7" w:rsidRDefault="002E775A" w:rsidP="005B2A63">
      <w:pPr>
        <w:numPr>
          <w:ilvl w:val="0"/>
          <w:numId w:val="5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Тридецет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Карбоксамид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МЕА</w:t>
      </w:r>
    </w:p>
    <w:p w:rsidR="002E775A" w:rsidRPr="006C24E7" w:rsidRDefault="002E775A" w:rsidP="00F66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4. Буферный агент</w:t>
      </w:r>
    </w:p>
    <w:p w:rsidR="002E775A" w:rsidRPr="006C24E7" w:rsidRDefault="002E775A" w:rsidP="00F66718">
      <w:pPr>
        <w:numPr>
          <w:ilvl w:val="0"/>
          <w:numId w:val="6"/>
        </w:numPr>
        <w:shd w:val="clear" w:color="auto" w:fill="FFFFFF"/>
        <w:spacing w:after="0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Цитрат натрия</w:t>
      </w:r>
      <w:r w:rsidRPr="006C24E7">
        <w:rPr>
          <w:rFonts w:ascii="Times New Roman" w:eastAsia="Times New Roman" w:hAnsi="Times New Roman" w:cs="Times New Roman"/>
          <w:bCs/>
          <w:i/>
          <w:iCs/>
          <w:color w:val="800080"/>
          <w:sz w:val="24"/>
          <w:szCs w:val="24"/>
        </w:rPr>
        <w:t>,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 или </w:t>
      </w: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натриевая соль лимонной кислоты (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Sodium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Citrate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775A" w:rsidRPr="00B07509" w:rsidRDefault="00D16A06" w:rsidP="00F66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Держит на необходимом уровне </w:t>
      </w:r>
      <w:proofErr w:type="spellStart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 шампуня (слегка кислый уровень) во время мытья волос. Цитрат натрия позволяет удалять с волос грязь и жир, а также помогает выравнивать</w:t>
      </w:r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кутикулы волос (чешуйки на каждом волосе), чтобы волосы выглядели гладкими и блестящими.</w:t>
      </w:r>
    </w:p>
    <w:p w:rsidR="002E775A" w:rsidRPr="00B07509" w:rsidRDefault="00D16A06" w:rsidP="00F66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>Буквы рН обозначают</w:t>
      </w:r>
      <w:r w:rsidR="002E775A" w:rsidRPr="00B075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кислотности шампуня. Уровень кислотности показывает баланс между кислой и щелочной средой;</w:t>
      </w:r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рН рассчитывается по шкале от 1 до 14. При этом </w:t>
      </w:r>
      <w:proofErr w:type="spellStart"/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 – это нейтральный баланс. Такой </w:t>
      </w:r>
      <w:proofErr w:type="spellStart"/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имеет, к примеру, чистая вода. Шампуни с </w:t>
      </w:r>
      <w:proofErr w:type="spellStart"/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 w:rsidR="002E775A"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 не являются ни щелочными, ни кислотными.</w:t>
      </w:r>
      <w:r w:rsidR="0017052D" w:rsidRPr="0017052D">
        <w:rPr>
          <w:rFonts w:ascii="Times New Roman" w:hAnsi="Times New Roman" w:cs="Times New Roman"/>
          <w:sz w:val="16"/>
          <w:szCs w:val="16"/>
        </w:rPr>
        <w:t xml:space="preserve"> </w:t>
      </w:r>
      <w:r w:rsidR="0017052D" w:rsidRPr="0017052D">
        <w:rPr>
          <w:rFonts w:ascii="Times New Roman" w:hAnsi="Times New Roman" w:cs="Times New Roman"/>
          <w:sz w:val="24"/>
          <w:szCs w:val="24"/>
        </w:rPr>
        <w:t>[1]</w:t>
      </w:r>
    </w:p>
    <w:p w:rsidR="002E775A" w:rsidRPr="006C24E7" w:rsidRDefault="002E775A" w:rsidP="00F66718">
      <w:pPr>
        <w:numPr>
          <w:ilvl w:val="0"/>
          <w:numId w:val="7"/>
        </w:numPr>
        <w:shd w:val="clear" w:color="auto" w:fill="FFFFFF"/>
        <w:spacing w:after="0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Число ниже 7 означает кислую реакцию: 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чем меньше цифра, тем выше кислотность.</w:t>
      </w: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Кислые шампуни, содержащие силиконовые масла, подходят для ежедневного ухода, для окрашенных волос и волос, подвергшихся химической завивке.</w:t>
      </w:r>
    </w:p>
    <w:p w:rsidR="002E775A" w:rsidRPr="006C24E7" w:rsidRDefault="006C24E7" w:rsidP="005B2A63">
      <w:pPr>
        <w:numPr>
          <w:ilvl w:val="0"/>
          <w:numId w:val="7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="002E775A"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ыше </w:t>
      </w:r>
      <w:proofErr w:type="gramStart"/>
      <w:r w:rsidR="002E775A"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  -</w:t>
      </w:r>
      <w:proofErr w:type="gramEnd"/>
      <w:r w:rsidR="002E775A"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щелочная реакция. </w:t>
      </w:r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Щелочные шампуни применяются для глубокой очистки волос. К щелочным относятся шампуни от перхоти и шампуни для жирных волос. Маска для волос будет действовать значительно эффективнее, если перед ее нанесением, хорошо </w:t>
      </w:r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очистить волосы щелочным шампунем. Однако щелочные шампуни сильно обезжиривают и сушат волосы. Ежедневно использовать щелочные шампуни не рекомендуется.</w:t>
      </w:r>
    </w:p>
    <w:p w:rsidR="002E775A" w:rsidRPr="006C24E7" w:rsidRDefault="002E775A" w:rsidP="005B2A63">
      <w:pPr>
        <w:numPr>
          <w:ilvl w:val="0"/>
          <w:numId w:val="7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Для тщательного ухода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 за волосами нужно использовать и кислый шампунь для регулярного применения, и щелочной шампунь, для глубокой очистки.</w:t>
      </w:r>
    </w:p>
    <w:p w:rsidR="002E775A" w:rsidRPr="006C24E7" w:rsidRDefault="002E775A" w:rsidP="005B2A63">
      <w:pPr>
        <w:numPr>
          <w:ilvl w:val="0"/>
          <w:numId w:val="7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рН большинства шампуней бывает от 5 до 7;</w:t>
      </w:r>
    </w:p>
    <w:p w:rsidR="002E775A" w:rsidRPr="006C24E7" w:rsidRDefault="006C24E7" w:rsidP="005B2A63">
      <w:pPr>
        <w:numPr>
          <w:ilvl w:val="0"/>
          <w:numId w:val="7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</w:t>
      </w:r>
      <w:r w:rsidR="002E775A"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ечебные шампуни около 7,3, то есть близко к нейтральной.</w:t>
      </w:r>
    </w:p>
    <w:p w:rsidR="002E775A" w:rsidRPr="006C24E7" w:rsidRDefault="00D16A06" w:rsidP="005B2A63">
      <w:pPr>
        <w:shd w:val="clear" w:color="auto" w:fill="FFFFFF"/>
        <w:spacing w:after="12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Волосы у каждого из нас, как и кожа также имеют свой уровень </w:t>
      </w:r>
      <w:proofErr w:type="spellStart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 состав волос входит некоторое количество влаги, поэтому в нормальном состоянии волосы обладают немного кислой средой, нормальный уровень кислотно-щелочного баланса волос находится в диапазоне </w:t>
      </w:r>
      <w:proofErr w:type="spellStart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4.5-5.5. - это </w:t>
      </w:r>
      <w:proofErr w:type="gramStart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слабо-кислая</w:t>
      </w:r>
      <w:proofErr w:type="gramEnd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реакция. </w:t>
      </w:r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мытье волос шампунь влияет на кислотно-щелочной баланс волоса. Правильно подбирая шампунь, соотнеся уровень </w:t>
      </w:r>
      <w:proofErr w:type="spellStart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шампуня и </w:t>
      </w:r>
      <w:proofErr w:type="spellStart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ваших волос, можно заметно улучшить состояние волос и кожи головы. Секрет очень простой: необходимо выбирать те </w:t>
      </w:r>
      <w:proofErr w:type="gramStart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шампуни,  которые</w:t>
      </w:r>
      <w:proofErr w:type="gramEnd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смогут приблизить </w:t>
      </w:r>
      <w:proofErr w:type="spellStart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 w:rsidR="002E775A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ваших волос к нейтральному уровню:</w:t>
      </w:r>
    </w:p>
    <w:p w:rsidR="002E775A" w:rsidRPr="006C24E7" w:rsidRDefault="002E775A" w:rsidP="005B2A63">
      <w:pPr>
        <w:numPr>
          <w:ilvl w:val="0"/>
          <w:numId w:val="8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Для сухих, </w:t>
      </w:r>
      <w:proofErr w:type="gram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ослабленных  и</w:t>
      </w:r>
      <w:proofErr w:type="gram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поврежденных волос рекомендуются кислые шампуни: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 с пониженным содержанием щелочей </w:t>
      </w: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pH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5.5 – 7 или вообще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безщелочные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 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pH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4.5-5.5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. Это связано с тем, что окрашивание и химическая завивка волос меняют баланс волос в щелочную сторону, волосы приобретают ломкость, начинают сечься.</w:t>
      </w:r>
    </w:p>
    <w:p w:rsidR="002E775A" w:rsidRPr="006C24E7" w:rsidRDefault="002E775A" w:rsidP="005B2A63">
      <w:pPr>
        <w:numPr>
          <w:ilvl w:val="0"/>
          <w:numId w:val="8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 </w:t>
      </w: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кислые шампуни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 подходят для устранения и предотвращения появления </w:t>
      </w: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перхоти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775A" w:rsidRPr="006C24E7" w:rsidRDefault="002E775A" w:rsidP="005B2A63">
      <w:pPr>
        <w:numPr>
          <w:ilvl w:val="0"/>
          <w:numId w:val="8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Для жирных волос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 рекомендуется использовать шампуни с нейтральным или щелочным балансом, 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pH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6-8.</w:t>
      </w:r>
    </w:p>
    <w:p w:rsidR="002E775A" w:rsidRPr="006C24E7" w:rsidRDefault="002E775A" w:rsidP="005B2A63">
      <w:pPr>
        <w:numPr>
          <w:ilvl w:val="0"/>
          <w:numId w:val="8"/>
        </w:numPr>
        <w:shd w:val="clear" w:color="auto" w:fill="FFFFFF"/>
        <w:spacing w:after="52" w:line="360" w:lineRule="auto"/>
        <w:ind w:left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Для детей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 нужно выбирать только нейтральные шампуни с</w:t>
      </w:r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proofErr w:type="spellStart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pH</w:t>
      </w:r>
      <w:proofErr w:type="spellEnd"/>
      <w:r w:rsidRPr="006C24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6-8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D16A06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На некоторых шампунях есть этикетка рН-сбал</w:t>
      </w:r>
      <w:r w:rsidR="00D16A06"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ансированный, это означает, что 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>они имеют ту же кислотную реакцию, что и волосы</w:t>
      </w:r>
      <w:r w:rsidR="00B33E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33E48" w:rsidRPr="00B33E48">
        <w:rPr>
          <w:rFonts w:ascii="Times New Roman" w:hAnsi="Times New Roman" w:cs="Times New Roman"/>
          <w:sz w:val="24"/>
          <w:szCs w:val="24"/>
        </w:rPr>
        <w:t>[6]</w:t>
      </w:r>
      <w:r w:rsidRPr="00B33E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C2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E775A" w:rsidRPr="005B2A63" w:rsidRDefault="006C24E7" w:rsidP="00F66718">
      <w:pPr>
        <w:pStyle w:val="ad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Глава 3 </w:t>
      </w:r>
      <w:r w:rsidR="005B2A63" w:rsidRPr="005B2A63">
        <w:rPr>
          <w:rFonts w:ascii="Times New Roman" w:hAnsi="Times New Roman" w:cs="Times New Roman"/>
          <w:bCs/>
          <w:sz w:val="24"/>
          <w:szCs w:val="24"/>
        </w:rPr>
        <w:t>РЕЗУЛЬТАТЫ ИССЛЕДОВАНИЙ</w:t>
      </w:r>
    </w:p>
    <w:p w:rsidR="00D16A06" w:rsidRPr="00B07509" w:rsidRDefault="00D16A06" w:rsidP="00F66718">
      <w:pPr>
        <w:pStyle w:val="LTGliederung1"/>
        <w:spacing w:before="160"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B07509">
        <w:rPr>
          <w:rFonts w:ascii="Times New Roman" w:eastAsia="Arial" w:hAnsi="Times New Roman" w:cs="Times New Roman"/>
          <w:sz w:val="24"/>
          <w:szCs w:val="24"/>
          <w:lang w:val="ru-RU"/>
        </w:rPr>
        <w:tab/>
        <w:t xml:space="preserve">В ходе исследования, для выявления популярных марок шампуней был проведен социологический опрос среди учащихся 9 – 11 классов нашей школы. По результатам исследования выявили наиболее предпочитаемые марки. Лидером же среди марок шампуней </w:t>
      </w:r>
      <w:r w:rsidR="001B23E0" w:rsidRPr="00B07509">
        <w:rPr>
          <w:rFonts w:ascii="Times New Roman" w:eastAsia="Arial" w:hAnsi="Times New Roman" w:cs="Times New Roman"/>
          <w:sz w:val="24"/>
          <w:szCs w:val="24"/>
          <w:lang w:val="ru-RU"/>
        </w:rPr>
        <w:t>стал</w:t>
      </w:r>
      <w:r w:rsidRPr="00B07509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«</w:t>
      </w:r>
      <w:proofErr w:type="spellStart"/>
      <w:r w:rsidR="001B23E0"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>Garnier</w:t>
      </w:r>
      <w:proofErr w:type="spellEnd"/>
      <w:r w:rsidR="001B23E0"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ru-RU"/>
        </w:rPr>
        <w:t xml:space="preserve"> </w:t>
      </w:r>
      <w:proofErr w:type="spellStart"/>
      <w:r w:rsidR="001B23E0"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>Fructis</w:t>
      </w:r>
      <w:proofErr w:type="spellEnd"/>
      <w:r w:rsidR="001B23E0"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ru-RU"/>
        </w:rPr>
        <w:t>»</w:t>
      </w:r>
      <w:r w:rsidR="005B2A63">
        <w:rPr>
          <w:rFonts w:ascii="Times New Roman" w:eastAsia="Arial" w:hAnsi="Times New Roman" w:cs="Times New Roman"/>
          <w:sz w:val="24"/>
          <w:szCs w:val="24"/>
          <w:lang w:val="ru-RU"/>
        </w:rPr>
        <w:t>.</w:t>
      </w:r>
    </w:p>
    <w:p w:rsidR="00D16A06" w:rsidRPr="00B07509" w:rsidRDefault="00D16A06" w:rsidP="00F66718">
      <w:pPr>
        <w:pStyle w:val="LTGliederung1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B07509">
        <w:rPr>
          <w:rFonts w:ascii="Times New Roman" w:eastAsia="Arial" w:hAnsi="Times New Roman" w:cs="Times New Roman"/>
          <w:sz w:val="24"/>
          <w:szCs w:val="24"/>
        </w:rPr>
        <w:t>Таким</w:t>
      </w:r>
      <w:proofErr w:type="spellEnd"/>
      <w:r w:rsidRPr="00B07509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eastAsia="Arial" w:hAnsi="Times New Roman" w:cs="Times New Roman"/>
          <w:sz w:val="24"/>
          <w:szCs w:val="24"/>
        </w:rPr>
        <w:t>образом</w:t>
      </w:r>
      <w:proofErr w:type="spellEnd"/>
      <w:r w:rsidRPr="00B07509">
        <w:rPr>
          <w:rFonts w:ascii="Times New Roman" w:eastAsia="Arial" w:hAnsi="Times New Roman" w:cs="Times New Roman"/>
          <w:sz w:val="24"/>
          <w:szCs w:val="24"/>
        </w:rPr>
        <w:t xml:space="preserve">, в </w:t>
      </w:r>
      <w:proofErr w:type="spellStart"/>
      <w:r w:rsidRPr="00B07509">
        <w:rPr>
          <w:rFonts w:ascii="Times New Roman" w:eastAsia="Arial" w:hAnsi="Times New Roman" w:cs="Times New Roman"/>
          <w:sz w:val="24"/>
          <w:szCs w:val="24"/>
        </w:rPr>
        <w:t>исследовании</w:t>
      </w:r>
      <w:proofErr w:type="spellEnd"/>
      <w:r w:rsidRPr="00B07509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eastAsia="Arial" w:hAnsi="Times New Roman" w:cs="Times New Roman"/>
          <w:sz w:val="24"/>
          <w:szCs w:val="24"/>
        </w:rPr>
        <w:t>приняли</w:t>
      </w:r>
      <w:proofErr w:type="spellEnd"/>
      <w:r w:rsidRPr="00B07509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eastAsia="Arial" w:hAnsi="Times New Roman" w:cs="Times New Roman"/>
          <w:sz w:val="24"/>
          <w:szCs w:val="24"/>
        </w:rPr>
        <w:t>участие</w:t>
      </w:r>
      <w:proofErr w:type="spellEnd"/>
      <w:r w:rsidRPr="00B07509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eastAsia="Arial" w:hAnsi="Times New Roman" w:cs="Times New Roman"/>
          <w:sz w:val="24"/>
          <w:szCs w:val="24"/>
        </w:rPr>
        <w:t>следующие</w:t>
      </w:r>
      <w:proofErr w:type="spellEnd"/>
      <w:r w:rsidRPr="00B07509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eastAsia="Arial" w:hAnsi="Times New Roman" w:cs="Times New Roman"/>
          <w:sz w:val="24"/>
          <w:szCs w:val="24"/>
        </w:rPr>
        <w:t>марки</w:t>
      </w:r>
      <w:proofErr w:type="spellEnd"/>
      <w:r w:rsidRPr="00B07509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eastAsia="Arial" w:hAnsi="Times New Roman" w:cs="Times New Roman"/>
          <w:sz w:val="24"/>
          <w:szCs w:val="24"/>
        </w:rPr>
        <w:t>шампуней</w:t>
      </w:r>
      <w:proofErr w:type="spellEnd"/>
      <w:r w:rsidRPr="00B07509">
        <w:rPr>
          <w:rFonts w:ascii="Times New Roman" w:eastAsia="Arial" w:hAnsi="Times New Roman" w:cs="Times New Roman"/>
          <w:sz w:val="24"/>
          <w:szCs w:val="24"/>
        </w:rPr>
        <w:t>:</w:t>
      </w:r>
    </w:p>
    <w:p w:rsidR="00D16A06" w:rsidRPr="00B07509" w:rsidRDefault="00D16A06" w:rsidP="00F66718">
      <w:pPr>
        <w:pStyle w:val="LTGliederung1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07509">
        <w:rPr>
          <w:rFonts w:ascii="Times New Roman" w:eastAsia="Arial" w:hAnsi="Times New Roman" w:cs="Times New Roman"/>
          <w:sz w:val="24"/>
          <w:szCs w:val="24"/>
          <w:lang w:val="en-US"/>
        </w:rPr>
        <w:lastRenderedPageBreak/>
        <w:t>-</w:t>
      </w:r>
      <w:r w:rsidR="001B23E0"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 xml:space="preserve"> </w:t>
      </w:r>
      <w:proofErr w:type="spellStart"/>
      <w:r w:rsidR="001B23E0"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>Garnier</w:t>
      </w:r>
      <w:proofErr w:type="spellEnd"/>
      <w:r w:rsidR="001B23E0"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 xml:space="preserve"> </w:t>
      </w:r>
      <w:proofErr w:type="spellStart"/>
      <w:proofErr w:type="gramStart"/>
      <w:r w:rsidR="001B23E0"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>Fructis</w:t>
      </w:r>
      <w:proofErr w:type="spellEnd"/>
      <w:r w:rsidR="001B23E0" w:rsidRPr="00B07509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B07509">
        <w:rPr>
          <w:rFonts w:ascii="Times New Roman" w:eastAsia="Arial" w:hAnsi="Times New Roman" w:cs="Times New Roman"/>
          <w:sz w:val="24"/>
          <w:szCs w:val="24"/>
          <w:lang w:val="en-US"/>
        </w:rPr>
        <w:t>;</w:t>
      </w:r>
      <w:proofErr w:type="gramEnd"/>
    </w:p>
    <w:p w:rsidR="00D16A06" w:rsidRPr="00B07509" w:rsidRDefault="001B23E0" w:rsidP="00F66718">
      <w:pPr>
        <w:pStyle w:val="LTGliederung1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</w:pPr>
      <w:r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>-Nivea;</w:t>
      </w:r>
    </w:p>
    <w:p w:rsidR="00D16A06" w:rsidRPr="00B07509" w:rsidRDefault="001B23E0" w:rsidP="00F66718">
      <w:pPr>
        <w:pStyle w:val="LTGliederung1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</w:pPr>
      <w:r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 xml:space="preserve">- </w:t>
      </w:r>
      <w:proofErr w:type="spellStart"/>
      <w:r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>Gliss</w:t>
      </w:r>
      <w:proofErr w:type="spellEnd"/>
      <w:r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 xml:space="preserve"> Kur;</w:t>
      </w:r>
    </w:p>
    <w:p w:rsidR="00D16A06" w:rsidRPr="00B07509" w:rsidRDefault="001B23E0" w:rsidP="00F66718">
      <w:pPr>
        <w:pStyle w:val="LTGliederung1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ru-RU"/>
        </w:rPr>
      </w:pPr>
      <w:r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ru-RU"/>
        </w:rPr>
        <w:t xml:space="preserve">- </w:t>
      </w:r>
      <w:r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>Baikal</w:t>
      </w:r>
      <w:r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ru-RU"/>
        </w:rPr>
        <w:t>;</w:t>
      </w:r>
    </w:p>
    <w:p w:rsidR="003C7B86" w:rsidRPr="00B07509" w:rsidRDefault="003C7B86" w:rsidP="00F66718">
      <w:pPr>
        <w:pStyle w:val="LTGliederung1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50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Первым шагом исследования стало измерение </w:t>
      </w:r>
      <w:r w:rsidRPr="00B07509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B07509">
        <w:rPr>
          <w:rFonts w:ascii="Times New Roman" w:hAnsi="Times New Roman" w:cs="Times New Roman"/>
          <w:sz w:val="24"/>
          <w:szCs w:val="24"/>
          <w:lang w:val="ru-RU"/>
        </w:rPr>
        <w:t>-баланса каждого из образцов шампуней, поскольку именно кислотно-щелочной баланс является одной из важнейших характеристик любого моющего средства.</w:t>
      </w:r>
      <w:r w:rsidR="003868DA"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Для этого в </w:t>
      </w:r>
      <w:proofErr w:type="gramStart"/>
      <w:r w:rsidR="001B23E0" w:rsidRPr="00B07509">
        <w:rPr>
          <w:rFonts w:ascii="Times New Roman" w:hAnsi="Times New Roman" w:cs="Times New Roman"/>
          <w:sz w:val="24"/>
          <w:szCs w:val="24"/>
          <w:lang w:val="ru-RU"/>
        </w:rPr>
        <w:t>пробирки</w:t>
      </w:r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 было</w:t>
      </w:r>
      <w:proofErr w:type="gram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налито по 2 мл шампуня каждой из марок.</w:t>
      </w:r>
      <w:r w:rsidR="001B23E0"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B23E0" w:rsidRPr="00B07509" w:rsidRDefault="001B23E0" w:rsidP="00F66718">
      <w:pPr>
        <w:pStyle w:val="LTGliederung1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0750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Замеры</w:t>
      </w:r>
      <w:proofErr w:type="spellEnd"/>
      <w:r w:rsidRPr="00B0750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РН-</w:t>
      </w:r>
      <w:proofErr w:type="spellStart"/>
      <w:r w:rsidRPr="00B0750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среды</w:t>
      </w:r>
      <w:proofErr w:type="spellEnd"/>
      <w:r w:rsidRPr="00B0750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proofErr w:type="spellStart"/>
      <w:r w:rsidRPr="00B0750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производили</w:t>
      </w:r>
      <w:proofErr w:type="spellEnd"/>
      <w:r w:rsidRPr="00B0750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с</w:t>
      </w:r>
      <w:r w:rsidRPr="00B0750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 w:eastAsia="ru-RU"/>
        </w:rPr>
        <w:t xml:space="preserve"> </w:t>
      </w:r>
      <w:proofErr w:type="spellStart"/>
      <w:r w:rsidRPr="00B0750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помощью</w:t>
      </w:r>
      <w:proofErr w:type="spellEnd"/>
      <w:r w:rsidRPr="00B0750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B0750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 w:eastAsia="ru-RU"/>
        </w:rPr>
        <w:t>универсальных индикаторных бумажек.</w:t>
      </w:r>
    </w:p>
    <w:p w:rsidR="003C7B86" w:rsidRPr="00B07509" w:rsidRDefault="003C7B86" w:rsidP="00F66718">
      <w:pPr>
        <w:pStyle w:val="a3"/>
        <w:spacing w:before="0" w:beforeAutospacing="0" w:after="0" w:afterAutospacing="0" w:line="360" w:lineRule="auto"/>
        <w:ind w:left="432" w:hanging="432"/>
        <w:jc w:val="both"/>
      </w:pPr>
      <w:r w:rsidRPr="00B07509">
        <w:t xml:space="preserve">Результаты представлены в таблице 1. </w:t>
      </w:r>
    </w:p>
    <w:p w:rsidR="003C7B86" w:rsidRPr="00234009" w:rsidRDefault="003C7B86" w:rsidP="00F66718">
      <w:pPr>
        <w:pStyle w:val="a3"/>
        <w:spacing w:before="0" w:beforeAutospacing="0" w:after="0" w:afterAutospacing="0" w:line="360" w:lineRule="auto"/>
        <w:ind w:hanging="6"/>
        <w:jc w:val="both"/>
        <w:rPr>
          <w:rFonts w:eastAsiaTheme="minorEastAsia"/>
          <w:color w:val="000000" w:themeColor="text1"/>
          <w:kern w:val="24"/>
        </w:rPr>
      </w:pPr>
      <w:r w:rsidRPr="00B07509">
        <w:rPr>
          <w:rFonts w:eastAsiaTheme="minorEastAsia"/>
          <w:color w:val="000000" w:themeColor="text1"/>
          <w:kern w:val="24"/>
        </w:rPr>
        <w:tab/>
      </w:r>
      <w:r w:rsidRPr="00B07509">
        <w:rPr>
          <w:rFonts w:eastAsiaTheme="minorEastAsia"/>
          <w:color w:val="000000" w:themeColor="text1"/>
          <w:kern w:val="24"/>
        </w:rPr>
        <w:tab/>
        <w:t>Из полученных данных можно сделать вывод, что для волос и кожи головы все шампуни имеют подходящий рН, лишь шампунь марки «</w:t>
      </w:r>
      <w:r w:rsidR="00B13E90" w:rsidRPr="00B07509">
        <w:rPr>
          <w:bCs/>
          <w:kern w:val="24"/>
          <w:lang w:val="en-US"/>
        </w:rPr>
        <w:t>Baikal</w:t>
      </w:r>
      <w:r w:rsidRPr="00B07509">
        <w:rPr>
          <w:rFonts w:eastAsiaTheme="minorEastAsia"/>
          <w:color w:val="000000" w:themeColor="text1"/>
          <w:kern w:val="24"/>
        </w:rPr>
        <w:t>» - 5,8, а при ежедневном использовании это может спров</w:t>
      </w:r>
      <w:r w:rsidR="00234009">
        <w:rPr>
          <w:rFonts w:eastAsiaTheme="minorEastAsia"/>
          <w:color w:val="000000" w:themeColor="text1"/>
          <w:kern w:val="24"/>
        </w:rPr>
        <w:t xml:space="preserve">оцировать аллергическую реакцию, сухость кожи головы, ломкость волос. Так как, уровень </w:t>
      </w:r>
      <w:r w:rsidR="00234009">
        <w:rPr>
          <w:rFonts w:eastAsiaTheme="minorEastAsia"/>
          <w:color w:val="000000" w:themeColor="text1"/>
          <w:kern w:val="24"/>
          <w:lang w:val="en-US"/>
        </w:rPr>
        <w:t>pH</w:t>
      </w:r>
      <w:r w:rsidR="00234009">
        <w:rPr>
          <w:rFonts w:eastAsiaTheme="minorEastAsia"/>
          <w:color w:val="000000" w:themeColor="text1"/>
          <w:kern w:val="24"/>
        </w:rPr>
        <w:t xml:space="preserve"> данного шампуня ближе к щелочному.</w:t>
      </w:r>
    </w:p>
    <w:p w:rsidR="003C7B86" w:rsidRPr="00B07509" w:rsidRDefault="003C7B86" w:rsidP="005B2A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Далее (по методике журнала «Химия в школе»)</w:t>
      </w:r>
      <w:r w:rsidR="0017052D" w:rsidRPr="0017052D">
        <w:rPr>
          <w:rFonts w:ascii="Times New Roman" w:hAnsi="Times New Roman" w:cs="Times New Roman"/>
          <w:sz w:val="16"/>
          <w:szCs w:val="16"/>
        </w:rPr>
        <w:t xml:space="preserve"> </w:t>
      </w:r>
      <w:r w:rsidR="0017052D" w:rsidRPr="0017052D">
        <w:rPr>
          <w:rFonts w:ascii="Times New Roman" w:hAnsi="Times New Roman" w:cs="Times New Roman"/>
          <w:sz w:val="24"/>
          <w:szCs w:val="24"/>
        </w:rPr>
        <w:t>[4]</w:t>
      </w:r>
      <w:r w:rsidRPr="00B07509">
        <w:rPr>
          <w:rFonts w:ascii="Times New Roman" w:hAnsi="Times New Roman" w:cs="Times New Roman"/>
          <w:sz w:val="24"/>
          <w:szCs w:val="24"/>
        </w:rPr>
        <w:t xml:space="preserve"> было выяснено, </w:t>
      </w:r>
      <w:r w:rsidRPr="00F94A93">
        <w:rPr>
          <w:rFonts w:ascii="Times New Roman" w:hAnsi="Times New Roman" w:cs="Times New Roman"/>
          <w:sz w:val="24"/>
          <w:szCs w:val="24"/>
        </w:rPr>
        <w:t>какой из изучаемых шампуней при мытье образует больше пены.</w:t>
      </w:r>
      <w:r w:rsidRPr="00B07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7509">
        <w:rPr>
          <w:rFonts w:ascii="Times New Roman" w:hAnsi="Times New Roman" w:cs="Times New Roman"/>
          <w:sz w:val="24"/>
          <w:szCs w:val="24"/>
        </w:rPr>
        <w:t>Именно образование большого количества пены обеспечивает удаление с волос и кожи головы различных загрязнений.</w:t>
      </w:r>
    </w:p>
    <w:p w:rsidR="003C7B86" w:rsidRPr="00B07509" w:rsidRDefault="003C7B86" w:rsidP="005B2A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 xml:space="preserve">В пробирку наливали 1 мл шампуня, добавляли 2 мл воды, закрывали пробирку пробкой и встряхивали раствор. </w:t>
      </w:r>
      <w:proofErr w:type="gramStart"/>
      <w:r w:rsidRPr="00B07509">
        <w:rPr>
          <w:rFonts w:ascii="Times New Roman" w:hAnsi="Times New Roman" w:cs="Times New Roman"/>
          <w:sz w:val="24"/>
          <w:szCs w:val="24"/>
        </w:rPr>
        <w:t>Шампунь  растворялся</w:t>
      </w:r>
      <w:proofErr w:type="gramEnd"/>
      <w:r w:rsidRPr="00B07509">
        <w:rPr>
          <w:rFonts w:ascii="Times New Roman" w:hAnsi="Times New Roman" w:cs="Times New Roman"/>
          <w:sz w:val="24"/>
          <w:szCs w:val="24"/>
        </w:rPr>
        <w:t xml:space="preserve"> в воде, и образовывалась пена. Количество пены измеряли линейкой. </w:t>
      </w:r>
    </w:p>
    <w:p w:rsidR="003C7B86" w:rsidRPr="00B07509" w:rsidRDefault="003C7B86" w:rsidP="00F94A93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Результаты представлены в таблице 2</w:t>
      </w:r>
      <w:r w:rsidRPr="00B0750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3C7B86" w:rsidRPr="00B07509" w:rsidRDefault="003C7B86" w:rsidP="00F66718">
      <w:pPr>
        <w:pStyle w:val="LTGliederung1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509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Данный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эксперимент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позволил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сделать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вывод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>,</w:t>
      </w:r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что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лидером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пенообразованию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является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шампунь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марки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proofErr w:type="spellStart"/>
      <w:r w:rsidR="00B13E90"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>Garnier</w:t>
      </w:r>
      <w:proofErr w:type="spellEnd"/>
      <w:r w:rsidR="00B13E90"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ru-RU"/>
        </w:rPr>
        <w:t xml:space="preserve"> </w:t>
      </w:r>
      <w:proofErr w:type="spellStart"/>
      <w:r w:rsidR="00B13E90" w:rsidRPr="00B07509">
        <w:rPr>
          <w:rFonts w:ascii="Times New Roman" w:eastAsia="Times New Roman" w:hAnsi="Times New Roman" w:cs="Times New Roman"/>
          <w:bCs/>
          <w:color w:val="auto"/>
          <w:kern w:val="24"/>
          <w:sz w:val="24"/>
          <w:szCs w:val="24"/>
          <w:lang w:val="en-US"/>
        </w:rPr>
        <w:t>Fructis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». Но наряду с ним и другие марки шампуней обладают </w:t>
      </w:r>
      <w:r w:rsidR="00B13E90"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хорошим пенообразованием. </w:t>
      </w:r>
      <w:proofErr w:type="spellStart"/>
      <w:r w:rsidR="00B13E90" w:rsidRPr="00B07509">
        <w:rPr>
          <w:rFonts w:ascii="Times New Roman" w:hAnsi="Times New Roman" w:cs="Times New Roman"/>
          <w:sz w:val="24"/>
          <w:szCs w:val="24"/>
        </w:rPr>
        <w:t>лишь</w:t>
      </w:r>
      <w:proofErr w:type="spellEnd"/>
      <w:r w:rsidR="00B13E90"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3E90" w:rsidRPr="00B07509">
        <w:rPr>
          <w:rFonts w:ascii="Times New Roman" w:hAnsi="Times New Roman" w:cs="Times New Roman"/>
          <w:sz w:val="24"/>
          <w:szCs w:val="24"/>
        </w:rPr>
        <w:t>шампунь</w:t>
      </w:r>
      <w:proofErr w:type="spellEnd"/>
      <w:r w:rsidR="00B13E90"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3E90" w:rsidRPr="00B07509">
        <w:rPr>
          <w:rFonts w:ascii="Times New Roman" w:hAnsi="Times New Roman" w:cs="Times New Roman"/>
          <w:sz w:val="24"/>
          <w:szCs w:val="24"/>
        </w:rPr>
        <w:t>марки</w:t>
      </w:r>
      <w:proofErr w:type="spellEnd"/>
      <w:r w:rsidR="00B13E90" w:rsidRPr="00B0750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13E90" w:rsidRPr="00B07509">
        <w:rPr>
          <w:rFonts w:ascii="Times New Roman" w:hAnsi="Times New Roman" w:cs="Times New Roman"/>
          <w:sz w:val="24"/>
          <w:szCs w:val="24"/>
        </w:rPr>
        <w:t>Baikal</w:t>
      </w:r>
      <w:proofErr w:type="spellEnd"/>
      <w:r w:rsidR="00B13E90" w:rsidRPr="00B07509">
        <w:rPr>
          <w:rFonts w:ascii="Times New Roman" w:hAnsi="Times New Roman" w:cs="Times New Roman"/>
          <w:sz w:val="24"/>
          <w:szCs w:val="24"/>
        </w:rPr>
        <w:t xml:space="preserve">» </w:t>
      </w:r>
      <w:r w:rsidR="00B13E90"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показал самый низкий уровень пены. </w:t>
      </w:r>
      <w:r w:rsidRPr="00B07509">
        <w:rPr>
          <w:rFonts w:ascii="Times New Roman" w:hAnsi="Times New Roman" w:cs="Times New Roman"/>
          <w:sz w:val="24"/>
          <w:szCs w:val="24"/>
        </w:rPr>
        <w:t xml:space="preserve"> И</w:t>
      </w:r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з научно-популярную литературы о моющих и косметических средствах, было выяснено, что главным пенообразователем в шампунях является вещество </w:t>
      </w:r>
      <w:proofErr w:type="spellStart"/>
      <w:r w:rsidRPr="00B07509">
        <w:rPr>
          <w:rFonts w:ascii="Times New Roman" w:hAnsi="Times New Roman" w:cs="Times New Roman"/>
          <w:sz w:val="24"/>
          <w:szCs w:val="24"/>
          <w:lang w:val="ru-RU"/>
        </w:rPr>
        <w:t>лаурилсульфат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натрия.</w:t>
      </w:r>
    </w:p>
    <w:p w:rsidR="003C7B86" w:rsidRDefault="003C7B86" w:rsidP="00F66718">
      <w:pPr>
        <w:pStyle w:val="LTGliederung1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509">
        <w:rPr>
          <w:rFonts w:ascii="Times New Roman" w:hAnsi="Times New Roman" w:cs="Times New Roman"/>
          <w:sz w:val="24"/>
          <w:szCs w:val="24"/>
          <w:lang w:val="ru-RU"/>
        </w:rPr>
        <w:tab/>
        <w:t>Изучив химический состав с этикеток шампуней на предмет наличия в них данного вещества, было установлено, что</w:t>
      </w:r>
      <w:r w:rsidR="00B13E90"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только в </w:t>
      </w:r>
      <w:proofErr w:type="spellStart"/>
      <w:r w:rsidR="00B13E90" w:rsidRPr="00B07509">
        <w:rPr>
          <w:rFonts w:ascii="Times New Roman" w:hAnsi="Times New Roman" w:cs="Times New Roman"/>
          <w:sz w:val="24"/>
          <w:szCs w:val="24"/>
        </w:rPr>
        <w:t>шампун</w:t>
      </w:r>
      <w:proofErr w:type="spellEnd"/>
      <w:r w:rsidR="00B13E90" w:rsidRPr="00B07509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="00B13E90"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3E90" w:rsidRPr="00B07509">
        <w:rPr>
          <w:rFonts w:ascii="Times New Roman" w:hAnsi="Times New Roman" w:cs="Times New Roman"/>
          <w:sz w:val="24"/>
          <w:szCs w:val="24"/>
        </w:rPr>
        <w:t>марки</w:t>
      </w:r>
      <w:proofErr w:type="spellEnd"/>
      <w:r w:rsidR="00B13E90" w:rsidRPr="00B0750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13E90" w:rsidRPr="00B07509">
        <w:rPr>
          <w:rFonts w:ascii="Times New Roman" w:hAnsi="Times New Roman" w:cs="Times New Roman"/>
          <w:sz w:val="24"/>
          <w:szCs w:val="24"/>
        </w:rPr>
        <w:t>Baikal</w:t>
      </w:r>
      <w:proofErr w:type="spellEnd"/>
      <w:r w:rsidR="00B13E90" w:rsidRPr="00B07509">
        <w:rPr>
          <w:rFonts w:ascii="Times New Roman" w:hAnsi="Times New Roman" w:cs="Times New Roman"/>
          <w:sz w:val="24"/>
          <w:szCs w:val="24"/>
        </w:rPr>
        <w:t>»</w:t>
      </w:r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13E90"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не содержит </w:t>
      </w:r>
      <w:proofErr w:type="spellStart"/>
      <w:r w:rsidR="00B13E90" w:rsidRPr="00B07509">
        <w:rPr>
          <w:rFonts w:ascii="Times New Roman" w:hAnsi="Times New Roman" w:cs="Times New Roman"/>
          <w:sz w:val="24"/>
          <w:szCs w:val="24"/>
          <w:lang w:val="ru-RU"/>
        </w:rPr>
        <w:t>лаурилсульфат</w:t>
      </w:r>
      <w:proofErr w:type="spellEnd"/>
      <w:r w:rsidR="00B13E90"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B13E90"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натрия,   </w:t>
      </w:r>
      <w:proofErr w:type="gram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все </w:t>
      </w:r>
      <w:r w:rsidR="00B13E90"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же остальные </w:t>
      </w:r>
      <w:r w:rsidRPr="00B07509">
        <w:rPr>
          <w:rFonts w:ascii="Times New Roman" w:hAnsi="Times New Roman" w:cs="Times New Roman"/>
          <w:sz w:val="24"/>
          <w:szCs w:val="24"/>
          <w:lang w:val="ru-RU"/>
        </w:rPr>
        <w:t>исследуемые нами образцы содержат его.</w:t>
      </w:r>
    </w:p>
    <w:p w:rsidR="00E624FB" w:rsidRPr="00B07509" w:rsidRDefault="00E624FB" w:rsidP="00F66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proofErr w:type="spellStart"/>
      <w:r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>ПАВы</w:t>
      </w:r>
      <w:proofErr w:type="spellEnd"/>
      <w:r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составляют основу любого шампуня. Они достаточно агрессивны, разрушают защитную поверхность волоса, но имеют и безусловные достоинства: одинаково эффективно </w:t>
      </w:r>
      <w:r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моют в холодной и горячей воде, хорошо распределяются по волосам, создают густую и плотную пену. Чтобы уравновесить агрессию сильных моющих веществ, в хорошие шампуни вводят мягкие ПАВ, синтезированные из аминокислот (например, сырьем часто служат жирные кислоты кокоса). Мелкие производители не используют мягкие ПАВ вообще либо применяют их в недостаточном количестве. Итог плачевен: чешуйки, формирующие поверхность волоса, встают дыбом, волосы цепляются друг за друга и ломаются.</w:t>
      </w:r>
      <w:r w:rsidRPr="00B075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 этикетке любого шампуня детергент обычно располагается одним из первых. От качества детергента во многом зависит качество самого шампуня (хотя количество пены не определяет качества шампуня)</w:t>
      </w:r>
      <w:r w:rsidR="0017052D" w:rsidRPr="0017052D">
        <w:rPr>
          <w:rFonts w:ascii="Times New Roman" w:hAnsi="Times New Roman" w:cs="Times New Roman"/>
          <w:sz w:val="16"/>
          <w:szCs w:val="16"/>
        </w:rPr>
        <w:t xml:space="preserve"> </w:t>
      </w:r>
      <w:r w:rsidR="0017052D" w:rsidRPr="0017052D">
        <w:rPr>
          <w:rFonts w:ascii="Times New Roman" w:hAnsi="Times New Roman" w:cs="Times New Roman"/>
          <w:sz w:val="24"/>
          <w:szCs w:val="24"/>
        </w:rPr>
        <w:t>[7]</w:t>
      </w:r>
      <w:r w:rsidRPr="001705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B86" w:rsidRPr="00B07509" w:rsidRDefault="003C7B86" w:rsidP="00F66718">
      <w:pPr>
        <w:pStyle w:val="LTGliederung1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509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B07509">
        <w:rPr>
          <w:rFonts w:ascii="Times New Roman" w:hAnsi="Times New Roman" w:cs="Times New Roman"/>
          <w:sz w:val="24"/>
          <w:szCs w:val="24"/>
          <w:lang w:val="ru-RU"/>
        </w:rPr>
        <w:t>Лаурилсульфат</w:t>
      </w:r>
      <w:proofErr w:type="spellEnd"/>
      <w:r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 натрия способствует увеличению секреции сальных желёз, от чего волосы всё равно придется мыть очень часто. Поэтому, лучше всего - чередовать ваш любимый шампунь с традиционными домашними шампунями</w:t>
      </w:r>
      <w:r w:rsidR="00CA355C" w:rsidRPr="00B0750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="00CA355C" w:rsidRPr="00B07509">
        <w:rPr>
          <w:rFonts w:ascii="Times New Roman" w:hAnsi="Times New Roman" w:cs="Times New Roman"/>
          <w:sz w:val="24"/>
          <w:szCs w:val="24"/>
          <w:lang w:val="ru-RU"/>
        </w:rPr>
        <w:t>например</w:t>
      </w:r>
      <w:proofErr w:type="gramEnd"/>
      <w:r w:rsidR="00CA355C" w:rsidRPr="00B0750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CA355C" w:rsidRPr="00B07509" w:rsidRDefault="00CA355C" w:rsidP="00F66718">
      <w:pPr>
        <w:pStyle w:val="LTGliederung1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1) </w:t>
      </w:r>
      <w:proofErr w:type="spellStart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Хлебный</w:t>
      </w:r>
      <w:proofErr w:type="spellEnd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шампунь</w:t>
      </w:r>
      <w:proofErr w:type="spellEnd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для</w:t>
      </w:r>
      <w:proofErr w:type="spellEnd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любого</w:t>
      </w:r>
      <w:proofErr w:type="spellEnd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типа</w:t>
      </w:r>
      <w:proofErr w:type="spellEnd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волос</w:t>
      </w:r>
      <w:proofErr w:type="spellEnd"/>
      <w:r w:rsidRPr="00B07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CA355C" w:rsidRPr="00B07509" w:rsidRDefault="00CA355C" w:rsidP="00F66718">
      <w:pPr>
        <w:pStyle w:val="LTGliederung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Рецепт приготовления и применения:</w:t>
      </w:r>
      <w:r w:rsidRPr="00B07509">
        <w:rPr>
          <w:rFonts w:ascii="Times New Roman" w:hAnsi="Times New Roman" w:cs="Times New Roman"/>
          <w:i/>
          <w:sz w:val="24"/>
          <w:szCs w:val="24"/>
        </w:rPr>
        <w:br/>
      </w:r>
      <w:r w:rsidRPr="00B07509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Ржаной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хлеб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тоненько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нарезать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смешать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кефиром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потом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ставим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эту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смесь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часа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теплое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далее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максимально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можно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блендером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все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это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перемешиваем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моем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этой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смесью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голову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сухих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волос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используется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жирный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кефир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– 3,2%,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жирных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волос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кефир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– 1%, в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пропорции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сухих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волосах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добавляем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больше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хлеба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жирных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волосах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больше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кефира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>.</w:t>
      </w:r>
    </w:p>
    <w:p w:rsidR="00CA355C" w:rsidRPr="00B07509" w:rsidRDefault="00CA355C" w:rsidP="00F66718">
      <w:pPr>
        <w:pStyle w:val="LTGliederung1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7509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2) </w:t>
      </w:r>
      <w:proofErr w:type="spellStart"/>
      <w:r w:rsidRPr="00B07509">
        <w:rPr>
          <w:rFonts w:ascii="Times New Roman" w:hAnsi="Times New Roman" w:cs="Times New Roman"/>
          <w:b/>
          <w:bCs/>
          <w:i/>
          <w:sz w:val="24"/>
          <w:szCs w:val="24"/>
        </w:rPr>
        <w:t>Яичный</w:t>
      </w:r>
      <w:proofErr w:type="spellEnd"/>
      <w:r w:rsidRPr="00B0750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b/>
          <w:bCs/>
          <w:i/>
          <w:sz w:val="24"/>
          <w:szCs w:val="24"/>
        </w:rPr>
        <w:t>желток</w:t>
      </w:r>
      <w:proofErr w:type="spellEnd"/>
      <w:r w:rsidRPr="00B07509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CA355C" w:rsidRPr="00B07509" w:rsidRDefault="00CA355C" w:rsidP="00F66718">
      <w:pPr>
        <w:pStyle w:val="LTGliederung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Несколько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раз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месяц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полезно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волос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вместо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шампуня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использовать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обычный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яичный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желток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этого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1-2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желтка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тщательно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взбивают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добавляют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ним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1-2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чайных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ложки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очищенной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воды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завершении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можно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добавить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шампунь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2-3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капли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любимого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эфирного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масла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например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цитрусового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хвойного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>).</w:t>
      </w:r>
    </w:p>
    <w:p w:rsidR="00CA355C" w:rsidRPr="00B07509" w:rsidRDefault="00CA355C" w:rsidP="005B2A63">
      <w:pPr>
        <w:pStyle w:val="LTGliederung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Этот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шампунь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наносят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влажные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волосы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массируют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3-4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минут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завершении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смывают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теплой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водой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Ополаскивают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волосы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подкисленной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водой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добавлением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уксуса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свежего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лимонного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сока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>.</w:t>
      </w:r>
      <w:r w:rsidR="0017052D" w:rsidRPr="0017052D">
        <w:rPr>
          <w:rFonts w:ascii="Times New Roman" w:hAnsi="Times New Roman" w:cs="Times New Roman"/>
          <w:sz w:val="16"/>
          <w:szCs w:val="16"/>
        </w:rPr>
        <w:t xml:space="preserve"> </w:t>
      </w:r>
      <w:r w:rsidR="0017052D" w:rsidRPr="0017052D">
        <w:rPr>
          <w:rFonts w:ascii="Times New Roman" w:hAnsi="Times New Roman" w:cs="Times New Roman"/>
          <w:sz w:val="24"/>
          <w:szCs w:val="24"/>
        </w:rPr>
        <w:t>[</w:t>
      </w:r>
      <w:r w:rsidR="0017052D" w:rsidRPr="0017052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17052D" w:rsidRPr="0017052D">
        <w:rPr>
          <w:rFonts w:ascii="Times New Roman" w:hAnsi="Times New Roman" w:cs="Times New Roman"/>
          <w:sz w:val="24"/>
          <w:szCs w:val="24"/>
        </w:rPr>
        <w:t>]</w:t>
      </w:r>
    </w:p>
    <w:p w:rsidR="00CA355C" w:rsidRPr="00B07509" w:rsidRDefault="00CA355C" w:rsidP="005B2A63">
      <w:pPr>
        <w:pStyle w:val="LTGliederung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E624FB" w:rsidRDefault="00CA355C" w:rsidP="00E624F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4FB">
        <w:rPr>
          <w:rFonts w:ascii="Times New Roman" w:hAnsi="Times New Roman" w:cs="Times New Roman"/>
          <w:sz w:val="24"/>
          <w:szCs w:val="24"/>
        </w:rPr>
        <w:t>Заключение</w:t>
      </w:r>
    </w:p>
    <w:p w:rsidR="00CA355C" w:rsidRPr="00E624FB" w:rsidRDefault="00CA355C" w:rsidP="00B075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4FB">
        <w:rPr>
          <w:rFonts w:ascii="Times New Roman" w:hAnsi="Times New Roman" w:cs="Times New Roman"/>
          <w:sz w:val="24"/>
          <w:szCs w:val="24"/>
        </w:rPr>
        <w:t>Выводы</w:t>
      </w:r>
    </w:p>
    <w:p w:rsidR="00233D78" w:rsidRPr="00B07509" w:rsidRDefault="00282584" w:rsidP="00F66718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1)</w:t>
      </w:r>
      <w:r w:rsidR="00E558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Все значения рН исследованных шампуней соответствуют нормам и близки к рН кожи головы. </w:t>
      </w:r>
    </w:p>
    <w:p w:rsidR="00CA355C" w:rsidRPr="00B07509" w:rsidRDefault="00282584" w:rsidP="00F6671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2)</w:t>
      </w:r>
      <w:r w:rsidR="00E624F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Однако, шампунь «</w:t>
      </w:r>
      <w:r w:rsidR="00233D78" w:rsidRPr="00B07509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/>
        </w:rPr>
        <w:t>Baikal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» имеет более высокий рН и поэтому подойдет для кожи головы с низкой чувствительностью</w:t>
      </w:r>
      <w:r w:rsidR="00E624F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жирным типов волос.</w:t>
      </w:r>
    </w:p>
    <w:p w:rsidR="00CA355C" w:rsidRPr="00B07509" w:rsidRDefault="00282584" w:rsidP="00F66718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3) Все популярные образцы шампуней</w:t>
      </w:r>
      <w:r w:rsidR="00B13E90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E624FB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содержат в</w:t>
      </w:r>
      <w:r w:rsidR="00E558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своем</w:t>
      </w:r>
      <w:r w:rsidR="00E624FB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составе</w:t>
      </w:r>
      <w:r w:rsidR="00E558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</w:t>
      </w:r>
      <w:r w:rsidR="00E624FB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E624FB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лаурилсульфат</w:t>
      </w:r>
      <w:proofErr w:type="spellEnd"/>
      <w:r w:rsidR="00E624FB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натрия</w:t>
      </w:r>
      <w:r w:rsidR="00E558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что не допустимо для ежедневного использования. </w:t>
      </w:r>
      <w:r w:rsidR="00E624F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E558D4">
        <w:rPr>
          <w:rFonts w:ascii="Times New Roman" w:hAnsi="Times New Roman" w:cs="Times New Roman"/>
          <w:bCs/>
          <w:color w:val="000000"/>
          <w:sz w:val="24"/>
          <w:szCs w:val="24"/>
        </w:rPr>
        <w:t>Ш</w:t>
      </w:r>
      <w:r w:rsidR="00B13E90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ампун</w:t>
      </w:r>
      <w:r w:rsidR="00E558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ь </w:t>
      </w:r>
      <w:r w:rsidR="00B13E90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марки</w:t>
      </w:r>
      <w:proofErr w:type="gramEnd"/>
      <w:r w:rsidR="00B13E90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13E90" w:rsidRPr="00B07509">
        <w:rPr>
          <w:rFonts w:ascii="Times New Roman" w:eastAsia="Tahoma" w:hAnsi="Times New Roman" w:cs="Times New Roman"/>
          <w:color w:val="000000"/>
          <w:kern w:val="3"/>
          <w:sz w:val="24"/>
          <w:szCs w:val="24"/>
        </w:rPr>
        <w:t>«</w:t>
      </w:r>
      <w:proofErr w:type="spellStart"/>
      <w:r w:rsidR="00B13E90" w:rsidRPr="00B07509">
        <w:rPr>
          <w:rFonts w:ascii="Times New Roman" w:eastAsia="Tahoma" w:hAnsi="Times New Roman" w:cs="Times New Roman"/>
          <w:color w:val="000000"/>
          <w:kern w:val="3"/>
          <w:sz w:val="24"/>
          <w:szCs w:val="24"/>
          <w:lang w:val="de-DE"/>
        </w:rPr>
        <w:t>Baikal</w:t>
      </w:r>
      <w:proofErr w:type="spellEnd"/>
      <w:r w:rsidR="00B13E90" w:rsidRPr="00B07509">
        <w:rPr>
          <w:rFonts w:ascii="Times New Roman" w:eastAsia="Tahoma" w:hAnsi="Times New Roman" w:cs="Times New Roman"/>
          <w:color w:val="000000"/>
          <w:kern w:val="3"/>
          <w:sz w:val="24"/>
          <w:szCs w:val="24"/>
        </w:rPr>
        <w:t>»</w:t>
      </w:r>
      <w:r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E558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 содержит </w:t>
      </w:r>
      <w:r w:rsidR="00E558D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SLS</w:t>
      </w:r>
      <w:r w:rsidR="00E558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 что дает право выделить данный шампунь в </w:t>
      </w:r>
      <w:r w:rsidR="00E558D4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номинации «самый без</w:t>
      </w:r>
      <w:r w:rsidR="00E558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вредный» по химическому составу. </w:t>
      </w:r>
    </w:p>
    <w:p w:rsidR="00282584" w:rsidRDefault="00E558D4" w:rsidP="00F66718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4) </w:t>
      </w:r>
      <w:r w:rsidR="00282584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Следует </w:t>
      </w:r>
      <w:r w:rsidR="001B23E0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обращать внимание на состав шампуня и с</w:t>
      </w:r>
      <w:r w:rsidR="00282584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облюдать определенные меры предосторожности при ежедневном</w:t>
      </w:r>
      <w:r w:rsidR="001B23E0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его </w:t>
      </w:r>
      <w:proofErr w:type="gramStart"/>
      <w:r w:rsidR="00282584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использовании </w:t>
      </w:r>
      <w:r w:rsidR="001B23E0" w:rsidRPr="00B0750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</w:p>
    <w:p w:rsidR="00E558D4" w:rsidRPr="00B07509" w:rsidRDefault="00E558D4" w:rsidP="00F66718">
      <w:pPr>
        <w:pStyle w:val="LTGliederung1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5)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Советуем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7509">
        <w:rPr>
          <w:rFonts w:ascii="Times New Roman" w:hAnsi="Times New Roman" w:cs="Times New Roman"/>
          <w:sz w:val="24"/>
          <w:szCs w:val="24"/>
          <w:lang w:val="ru-RU"/>
        </w:rPr>
        <w:t>чередовать ваш любимый шампунь с традиционными домашними шампунями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558D4" w:rsidRPr="00B07509" w:rsidRDefault="00E558D4" w:rsidP="00B0750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718" w:rsidRDefault="00F66718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718" w:rsidRDefault="00F66718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718" w:rsidRPr="00B07509" w:rsidRDefault="00F66718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E558D4" w:rsidRDefault="003A0622" w:rsidP="00E558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 и Интернет-ресурсы</w:t>
      </w:r>
    </w:p>
    <w:p w:rsidR="00282584" w:rsidRPr="00B07509" w:rsidRDefault="00E558D4" w:rsidP="00E558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282584" w:rsidRPr="00B07509">
        <w:rPr>
          <w:rFonts w:ascii="Times New Roman" w:hAnsi="Times New Roman" w:cs="Times New Roman"/>
          <w:sz w:val="24"/>
          <w:szCs w:val="24"/>
        </w:rPr>
        <w:t>Амбрамзон</w:t>
      </w:r>
      <w:proofErr w:type="spellEnd"/>
      <w:r w:rsidR="00282584" w:rsidRPr="00B07509">
        <w:rPr>
          <w:rFonts w:ascii="Times New Roman" w:hAnsi="Times New Roman" w:cs="Times New Roman"/>
          <w:sz w:val="24"/>
          <w:szCs w:val="24"/>
        </w:rPr>
        <w:t xml:space="preserve"> А.А. и др. Поверхностно-активные вещества. Синтез, анализ, свойства, применение: </w:t>
      </w:r>
      <w:proofErr w:type="spellStart"/>
      <w:r w:rsidR="00282584" w:rsidRPr="00B07509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="00282584" w:rsidRPr="00B07509">
        <w:rPr>
          <w:rFonts w:ascii="Times New Roman" w:hAnsi="Times New Roman" w:cs="Times New Roman"/>
          <w:sz w:val="24"/>
          <w:szCs w:val="24"/>
        </w:rPr>
        <w:t xml:space="preserve"> для вузов. - Л., 1988. </w:t>
      </w:r>
    </w:p>
    <w:p w:rsidR="00282584" w:rsidRPr="00B07509" w:rsidRDefault="00E558D4" w:rsidP="00E558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282584" w:rsidRPr="00B07509">
        <w:rPr>
          <w:rFonts w:ascii="Times New Roman" w:hAnsi="Times New Roman" w:cs="Times New Roman"/>
          <w:sz w:val="24"/>
          <w:szCs w:val="24"/>
        </w:rPr>
        <w:t xml:space="preserve"> Е. В. Кузина, О. В. Ларина, Т. В. Титкова, О. А. Щеглова. Энциклопедия открытий и изобретений человечества. — ООО "Дом Славянской книги", 2006. — С. 696-697</w:t>
      </w:r>
    </w:p>
    <w:p w:rsidR="00CA355C" w:rsidRPr="00B07509" w:rsidRDefault="00CA355C" w:rsidP="00E558D4">
      <w:pPr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 xml:space="preserve">3. Цветков Л. А. Органическая химия: Учебник для учащихся 10 – 11 классов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. учебных заведений. – М.: </w:t>
      </w:r>
      <w:proofErr w:type="spellStart"/>
      <w:r w:rsidRPr="00B07509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. изд. центр ВЛАДОС, </w:t>
      </w:r>
      <w:proofErr w:type="gramStart"/>
      <w:r w:rsidRPr="00B07509">
        <w:rPr>
          <w:rFonts w:ascii="Times New Roman" w:hAnsi="Times New Roman" w:cs="Times New Roman"/>
          <w:sz w:val="24"/>
          <w:szCs w:val="24"/>
        </w:rPr>
        <w:t>2003.-</w:t>
      </w:r>
      <w:proofErr w:type="gramEnd"/>
      <w:r w:rsidRPr="00B07509">
        <w:rPr>
          <w:rFonts w:ascii="Times New Roman" w:hAnsi="Times New Roman" w:cs="Times New Roman"/>
          <w:sz w:val="24"/>
          <w:szCs w:val="24"/>
        </w:rPr>
        <w:t xml:space="preserve"> 272 с.: ил.</w:t>
      </w:r>
    </w:p>
    <w:p w:rsidR="00CA355C" w:rsidRPr="00B07509" w:rsidRDefault="00CA355C" w:rsidP="00E558D4">
      <w:pPr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4. Журнал «Химия в школе», М. 10/</w:t>
      </w:r>
      <w:proofErr w:type="gramStart"/>
      <w:r w:rsidRPr="00B07509">
        <w:rPr>
          <w:rFonts w:ascii="Times New Roman" w:hAnsi="Times New Roman" w:cs="Times New Roman"/>
          <w:sz w:val="24"/>
          <w:szCs w:val="24"/>
        </w:rPr>
        <w:t>2011,  с.</w:t>
      </w:r>
      <w:proofErr w:type="gramEnd"/>
      <w:r w:rsidRPr="00B07509">
        <w:rPr>
          <w:rFonts w:ascii="Times New Roman" w:hAnsi="Times New Roman" w:cs="Times New Roman"/>
          <w:sz w:val="24"/>
          <w:szCs w:val="24"/>
        </w:rPr>
        <w:t xml:space="preserve"> 62-65 </w:t>
      </w:r>
    </w:p>
    <w:p w:rsidR="00CA355C" w:rsidRPr="00B07509" w:rsidRDefault="00CA355C" w:rsidP="00E558D4">
      <w:pPr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 xml:space="preserve">5. </w:t>
      </w:r>
      <w:r w:rsidRPr="00B0750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0750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07509">
        <w:rPr>
          <w:rFonts w:ascii="Times New Roman" w:hAnsi="Times New Roman" w:cs="Times New Roman"/>
          <w:sz w:val="24"/>
          <w:szCs w:val="24"/>
          <w:lang w:val="en-US"/>
        </w:rPr>
        <w:t>womens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>-</w:t>
      </w:r>
      <w:r w:rsidRPr="00B07509">
        <w:rPr>
          <w:rFonts w:ascii="Times New Roman" w:hAnsi="Times New Roman" w:cs="Times New Roman"/>
          <w:sz w:val="24"/>
          <w:szCs w:val="24"/>
          <w:lang w:val="en-US"/>
        </w:rPr>
        <w:t>journal</w:t>
      </w:r>
      <w:r w:rsidRPr="00B0750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0750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355C" w:rsidRPr="00B07509" w:rsidRDefault="00CA355C" w:rsidP="00E558D4">
      <w:pPr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 xml:space="preserve">6. </w:t>
      </w:r>
      <w:r w:rsidRPr="00B0750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0750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07509">
        <w:rPr>
          <w:rFonts w:ascii="Times New Roman" w:hAnsi="Times New Roman" w:cs="Times New Roman"/>
          <w:sz w:val="24"/>
          <w:szCs w:val="24"/>
          <w:lang w:val="en-US"/>
        </w:rPr>
        <w:t>babycenter</w:t>
      </w:r>
      <w:proofErr w:type="spellEnd"/>
      <w:r w:rsidRPr="00B0750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0750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355C" w:rsidRPr="00B07509" w:rsidRDefault="00CA355C" w:rsidP="00E558D4">
      <w:pPr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 xml:space="preserve">7.  Документальный фильм «Шампунь на Вашу голову» из цикла «Среда обитания» </w:t>
      </w:r>
    </w:p>
    <w:p w:rsidR="00CA355C" w:rsidRPr="00B07509" w:rsidRDefault="00CA355C" w:rsidP="00E558D4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E558D4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E558D4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15B" w:rsidRPr="00B07509" w:rsidRDefault="0026215B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15B" w:rsidRPr="00B07509" w:rsidRDefault="0026215B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718" w:rsidRDefault="00F66718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718" w:rsidRPr="00B07509" w:rsidRDefault="00F66718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55C" w:rsidRPr="00B07509" w:rsidRDefault="00CA355C" w:rsidP="00B075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A355C" w:rsidRPr="00B07509" w:rsidRDefault="00CA355C" w:rsidP="00B075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График "Данные социологического опроса"</w:t>
      </w:r>
    </w:p>
    <w:p w:rsidR="00CA355C" w:rsidRPr="00E558D4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8D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Наиболее популярные марки шампуня </w:t>
      </w:r>
    </w:p>
    <w:p w:rsidR="00CA355C" w:rsidRPr="00B07509" w:rsidRDefault="00CA355C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9F6572" w:rsidP="00B0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CA355C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0750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26031" cy="3547431"/>
            <wp:effectExtent l="19050" t="0" r="17619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CA355C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CA355C" w:rsidRPr="00B07509" w:rsidRDefault="00CA355C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Таблица 1.  Значения рН марок</w:t>
      </w:r>
      <w:r w:rsidR="006C2960" w:rsidRPr="00B07509">
        <w:rPr>
          <w:rFonts w:ascii="Times New Roman" w:hAnsi="Times New Roman" w:cs="Times New Roman"/>
          <w:sz w:val="24"/>
          <w:szCs w:val="24"/>
        </w:rPr>
        <w:t xml:space="preserve"> исследуемых</w:t>
      </w:r>
      <w:r w:rsidRPr="00B07509">
        <w:rPr>
          <w:rFonts w:ascii="Times New Roman" w:hAnsi="Times New Roman" w:cs="Times New Roman"/>
          <w:sz w:val="24"/>
          <w:szCs w:val="24"/>
        </w:rPr>
        <w:t xml:space="preserve"> шампуней.</w:t>
      </w:r>
    </w:p>
    <w:tbl>
      <w:tblPr>
        <w:tblW w:w="9358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2"/>
        <w:gridCol w:w="5656"/>
      </w:tblGrid>
      <w:tr w:rsidR="00CA355C" w:rsidRPr="00B07509" w:rsidTr="0026215B">
        <w:trPr>
          <w:trHeight w:val="787"/>
          <w:tblCellSpacing w:w="20" w:type="dxa"/>
        </w:trPr>
        <w:tc>
          <w:tcPr>
            <w:tcW w:w="36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26215B" w:rsidP="00E5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509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en-US"/>
              </w:rPr>
              <w:lastRenderedPageBreak/>
              <w:t>Garnier</w:t>
            </w:r>
            <w:proofErr w:type="spellEnd"/>
            <w:r w:rsidRPr="00B07509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509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en-US"/>
              </w:rPr>
              <w:t>Fructis</w:t>
            </w:r>
            <w:proofErr w:type="spellEnd"/>
          </w:p>
        </w:tc>
        <w:tc>
          <w:tcPr>
            <w:tcW w:w="5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233D78" w:rsidP="00E55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A355C" w:rsidRPr="00B07509" w:rsidTr="0026215B">
        <w:trPr>
          <w:trHeight w:val="922"/>
          <w:tblCellSpacing w:w="20" w:type="dxa"/>
        </w:trPr>
        <w:tc>
          <w:tcPr>
            <w:tcW w:w="36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26215B" w:rsidP="00E5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0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Nivea</w:t>
            </w:r>
          </w:p>
        </w:tc>
        <w:tc>
          <w:tcPr>
            <w:tcW w:w="5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CA355C" w:rsidP="00E55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A355C" w:rsidRPr="00B07509" w:rsidTr="0026215B">
        <w:trPr>
          <w:trHeight w:val="830"/>
          <w:tblCellSpacing w:w="20" w:type="dxa"/>
        </w:trPr>
        <w:tc>
          <w:tcPr>
            <w:tcW w:w="36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26215B" w:rsidP="00E5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50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Gliss</w:t>
            </w:r>
            <w:proofErr w:type="spellEnd"/>
            <w:r w:rsidRPr="00B0750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 Kur</w:t>
            </w:r>
          </w:p>
        </w:tc>
        <w:tc>
          <w:tcPr>
            <w:tcW w:w="5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CA355C" w:rsidP="00E55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A355C" w:rsidRPr="00B07509" w:rsidTr="0026215B">
        <w:trPr>
          <w:trHeight w:val="689"/>
          <w:tblCellSpacing w:w="20" w:type="dxa"/>
        </w:trPr>
        <w:tc>
          <w:tcPr>
            <w:tcW w:w="36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26215B" w:rsidP="00E5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0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Baikal</w:t>
            </w:r>
          </w:p>
        </w:tc>
        <w:tc>
          <w:tcPr>
            <w:tcW w:w="5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233D78" w:rsidP="00E55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13E90" w:rsidRPr="00B07509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</w:tbl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</w:rPr>
      </w:pPr>
    </w:p>
    <w:p w:rsidR="0026215B" w:rsidRPr="00B07509" w:rsidRDefault="0026215B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</w:rPr>
      </w:pPr>
    </w:p>
    <w:p w:rsidR="0026215B" w:rsidRDefault="0026215B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</w:rPr>
      </w:pPr>
    </w:p>
    <w:p w:rsidR="00B07509" w:rsidRPr="00B07509" w:rsidRDefault="00B07509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</w:rPr>
      </w:pPr>
    </w:p>
    <w:p w:rsidR="0026215B" w:rsidRPr="00B07509" w:rsidRDefault="0026215B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</w:rPr>
      </w:pPr>
    </w:p>
    <w:p w:rsidR="009F6572" w:rsidRPr="00B07509" w:rsidRDefault="00CA355C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t>ПРИЛОЖЕНИЕ 3.</w:t>
      </w:r>
    </w:p>
    <w:p w:rsidR="006C2960" w:rsidRPr="00B07509" w:rsidRDefault="00CA355C" w:rsidP="006C2960">
      <w:pPr>
        <w:autoSpaceDE w:val="0"/>
        <w:autoSpaceDN w:val="0"/>
        <w:adjustRightInd w:val="0"/>
        <w:spacing w:after="283"/>
        <w:rPr>
          <w:rFonts w:ascii="Times New Roman" w:hAnsi="Times New Roman" w:cs="Times New Roman"/>
          <w:sz w:val="24"/>
          <w:szCs w:val="24"/>
        </w:rPr>
      </w:pPr>
      <w:r w:rsidRPr="00B07509">
        <w:rPr>
          <w:rFonts w:ascii="Times New Roman" w:hAnsi="Times New Roman" w:cs="Times New Roman"/>
          <w:sz w:val="24"/>
          <w:szCs w:val="24"/>
        </w:rPr>
        <w:lastRenderedPageBreak/>
        <w:t>Таблица 2.</w:t>
      </w:r>
      <w:r w:rsidR="006C2960" w:rsidRPr="00B075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2960" w:rsidRPr="00B07509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Pr="00B07509">
        <w:rPr>
          <w:rFonts w:ascii="Times New Roman" w:hAnsi="Times New Roman" w:cs="Times New Roman"/>
          <w:sz w:val="24"/>
          <w:szCs w:val="24"/>
        </w:rPr>
        <w:t xml:space="preserve"> </w:t>
      </w:r>
      <w:r w:rsidR="006C2960" w:rsidRPr="00B07509">
        <w:rPr>
          <w:rFonts w:ascii="Times New Roman" w:hAnsi="Times New Roman" w:cs="Times New Roman"/>
          <w:sz w:val="24"/>
          <w:szCs w:val="24"/>
        </w:rPr>
        <w:t>измерение</w:t>
      </w:r>
      <w:proofErr w:type="gramEnd"/>
      <w:r w:rsidR="006C2960" w:rsidRPr="00B07509">
        <w:rPr>
          <w:rFonts w:ascii="Times New Roman" w:hAnsi="Times New Roman" w:cs="Times New Roman"/>
          <w:sz w:val="24"/>
          <w:szCs w:val="24"/>
        </w:rPr>
        <w:t xml:space="preserve"> пенообразования марок шампуней. Высота столба пены</w:t>
      </w:r>
      <w:r w:rsidR="00F32F69">
        <w:rPr>
          <w:rFonts w:ascii="Times New Roman" w:hAnsi="Times New Roman" w:cs="Times New Roman"/>
          <w:sz w:val="24"/>
          <w:szCs w:val="24"/>
        </w:rPr>
        <w:t xml:space="preserve"> </w:t>
      </w:r>
      <w:r w:rsidR="006C2960" w:rsidRPr="00B07509">
        <w:rPr>
          <w:rFonts w:ascii="Times New Roman" w:hAnsi="Times New Roman" w:cs="Times New Roman"/>
          <w:sz w:val="24"/>
          <w:szCs w:val="24"/>
        </w:rPr>
        <w:t>(см)</w:t>
      </w:r>
    </w:p>
    <w:tbl>
      <w:tblPr>
        <w:tblW w:w="9358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3"/>
        <w:gridCol w:w="6205"/>
      </w:tblGrid>
      <w:tr w:rsidR="006C2960" w:rsidRPr="00B07509" w:rsidTr="0026215B">
        <w:trPr>
          <w:trHeight w:val="798"/>
          <w:tblCellSpacing w:w="20" w:type="dxa"/>
        </w:trPr>
        <w:tc>
          <w:tcPr>
            <w:tcW w:w="30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26215B" w:rsidP="00E558D4">
            <w:pPr>
              <w:autoSpaceDE w:val="0"/>
              <w:autoSpaceDN w:val="0"/>
              <w:adjustRightInd w:val="0"/>
              <w:spacing w:after="283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7509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en-US"/>
              </w:rPr>
              <w:t>Garnier</w:t>
            </w:r>
            <w:proofErr w:type="spellEnd"/>
            <w:r w:rsidRPr="00B07509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509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en-US"/>
              </w:rPr>
              <w:t>Fructis</w:t>
            </w:r>
            <w:proofErr w:type="spellEnd"/>
          </w:p>
        </w:tc>
        <w:tc>
          <w:tcPr>
            <w:tcW w:w="61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5B37FD" w:rsidP="00E558D4">
            <w:pPr>
              <w:autoSpaceDE w:val="0"/>
              <w:autoSpaceDN w:val="0"/>
              <w:adjustRightInd w:val="0"/>
              <w:spacing w:after="283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8,5</w:t>
            </w:r>
          </w:p>
        </w:tc>
      </w:tr>
      <w:tr w:rsidR="006C2960" w:rsidRPr="00B07509" w:rsidTr="0026215B">
        <w:trPr>
          <w:trHeight w:val="622"/>
          <w:tblCellSpacing w:w="20" w:type="dxa"/>
        </w:trPr>
        <w:tc>
          <w:tcPr>
            <w:tcW w:w="30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26215B" w:rsidP="00E558D4">
            <w:pPr>
              <w:autoSpaceDE w:val="0"/>
              <w:autoSpaceDN w:val="0"/>
              <w:adjustRightInd w:val="0"/>
              <w:spacing w:after="283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Nivea</w:t>
            </w:r>
          </w:p>
        </w:tc>
        <w:tc>
          <w:tcPr>
            <w:tcW w:w="61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5B37FD" w:rsidP="00E558D4">
            <w:pPr>
              <w:autoSpaceDE w:val="0"/>
              <w:autoSpaceDN w:val="0"/>
              <w:adjustRightInd w:val="0"/>
              <w:spacing w:after="283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</w:tr>
      <w:tr w:rsidR="006C2960" w:rsidRPr="00B07509" w:rsidTr="0026215B">
        <w:trPr>
          <w:trHeight w:val="789"/>
          <w:tblCellSpacing w:w="20" w:type="dxa"/>
        </w:trPr>
        <w:tc>
          <w:tcPr>
            <w:tcW w:w="30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26215B" w:rsidP="00E558D4">
            <w:pPr>
              <w:autoSpaceDE w:val="0"/>
              <w:autoSpaceDN w:val="0"/>
              <w:adjustRightInd w:val="0"/>
              <w:spacing w:after="283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750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Gliss</w:t>
            </w:r>
            <w:proofErr w:type="spellEnd"/>
            <w:r w:rsidRPr="00B0750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 Kur</w:t>
            </w:r>
          </w:p>
        </w:tc>
        <w:tc>
          <w:tcPr>
            <w:tcW w:w="61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26215B" w:rsidP="00E558D4">
            <w:pPr>
              <w:autoSpaceDE w:val="0"/>
              <w:autoSpaceDN w:val="0"/>
              <w:adjustRightInd w:val="0"/>
              <w:spacing w:after="283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C2960" w:rsidRPr="00B07509" w:rsidTr="0026215B">
        <w:trPr>
          <w:trHeight w:val="775"/>
          <w:tblCellSpacing w:w="20" w:type="dxa"/>
        </w:trPr>
        <w:tc>
          <w:tcPr>
            <w:tcW w:w="30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26215B" w:rsidP="00E558D4">
            <w:pPr>
              <w:autoSpaceDE w:val="0"/>
              <w:autoSpaceDN w:val="0"/>
              <w:adjustRightInd w:val="0"/>
              <w:spacing w:after="283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Baikal</w:t>
            </w:r>
          </w:p>
        </w:tc>
        <w:tc>
          <w:tcPr>
            <w:tcW w:w="61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584" w:rsidRPr="00B07509" w:rsidRDefault="005B37FD" w:rsidP="00E558D4">
            <w:pPr>
              <w:autoSpaceDE w:val="0"/>
              <w:autoSpaceDN w:val="0"/>
              <w:adjustRightInd w:val="0"/>
              <w:spacing w:after="283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9"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</w:tr>
    </w:tbl>
    <w:p w:rsidR="009F6572" w:rsidRPr="00B07509" w:rsidRDefault="009F6572" w:rsidP="009F6572">
      <w:pPr>
        <w:autoSpaceDE w:val="0"/>
        <w:autoSpaceDN w:val="0"/>
        <w:adjustRightInd w:val="0"/>
        <w:spacing w:after="283" w:line="240" w:lineRule="auto"/>
        <w:rPr>
          <w:rFonts w:ascii="Times New Roman" w:hAnsi="Times New Roman" w:cs="Times New Roman"/>
          <w:sz w:val="24"/>
          <w:szCs w:val="24"/>
        </w:rPr>
      </w:pPr>
    </w:p>
    <w:p w:rsidR="00282584" w:rsidRPr="00B07509" w:rsidRDefault="00282584">
      <w:pPr>
        <w:rPr>
          <w:rFonts w:ascii="Times New Roman" w:hAnsi="Times New Roman" w:cs="Times New Roman"/>
          <w:sz w:val="24"/>
          <w:szCs w:val="24"/>
        </w:rPr>
      </w:pPr>
    </w:p>
    <w:sectPr w:rsidR="00282584" w:rsidRPr="00B07509" w:rsidSect="0014132B">
      <w:footerReference w:type="default" r:id="rId9"/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AF0" w:rsidRDefault="00777AF0" w:rsidP="00282584">
      <w:pPr>
        <w:spacing w:after="0" w:line="240" w:lineRule="auto"/>
      </w:pPr>
      <w:r>
        <w:separator/>
      </w:r>
    </w:p>
  </w:endnote>
  <w:endnote w:type="continuationSeparator" w:id="0">
    <w:p w:rsidR="00777AF0" w:rsidRDefault="00777AF0" w:rsidP="00282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00840"/>
    </w:sdtPr>
    <w:sdtEndPr/>
    <w:sdtContent>
      <w:p w:rsidR="00350CB6" w:rsidRDefault="00A75491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7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50CB6" w:rsidRDefault="00350C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AF0" w:rsidRDefault="00777AF0" w:rsidP="00282584">
      <w:pPr>
        <w:spacing w:after="0" w:line="240" w:lineRule="auto"/>
      </w:pPr>
      <w:r>
        <w:separator/>
      </w:r>
    </w:p>
  </w:footnote>
  <w:footnote w:type="continuationSeparator" w:id="0">
    <w:p w:rsidR="00777AF0" w:rsidRDefault="00777AF0" w:rsidP="00282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D0C792"/>
    <w:lvl w:ilvl="0">
      <w:numFmt w:val="bullet"/>
      <w:lvlText w:val="*"/>
      <w:lvlJc w:val="left"/>
    </w:lvl>
  </w:abstractNum>
  <w:abstractNum w:abstractNumId="1" w15:restartNumberingAfterBreak="0">
    <w:nsid w:val="00000007"/>
    <w:multiLevelType w:val="singleLevel"/>
    <w:tmpl w:val="00000007"/>
    <w:name w:val="WW8Num1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12"/>
    <w:multiLevelType w:val="multilevel"/>
    <w:tmpl w:val="00000012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3"/>
    <w:multiLevelType w:val="multilevel"/>
    <w:tmpl w:val="00000013"/>
    <w:name w:val="WW8Num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4"/>
    <w:multiLevelType w:val="multilevel"/>
    <w:tmpl w:val="00000014"/>
    <w:name w:val="WW8Num2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5"/>
    <w:multiLevelType w:val="multilevel"/>
    <w:tmpl w:val="00000015"/>
    <w:name w:val="WW8Num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8F6802"/>
    <w:multiLevelType w:val="hybridMultilevel"/>
    <w:tmpl w:val="C204C1DC"/>
    <w:lvl w:ilvl="0" w:tplc="A36E1AB6">
      <w:start w:val="1"/>
      <w:numFmt w:val="bullet"/>
      <w:lvlText w:val=""/>
      <w:lvlJc w:val="left"/>
      <w:pPr>
        <w:tabs>
          <w:tab w:val="num" w:pos="786"/>
        </w:tabs>
        <w:ind w:left="786" w:hanging="360"/>
      </w:pPr>
      <w:rPr>
        <w:rFonts w:ascii="Wingdings 2" w:hAnsi="Wingdings 2" w:hint="default"/>
      </w:rPr>
    </w:lvl>
    <w:lvl w:ilvl="1" w:tplc="31F4CE56" w:tentative="1">
      <w:start w:val="1"/>
      <w:numFmt w:val="bullet"/>
      <w:lvlText w:val=""/>
      <w:lvlJc w:val="left"/>
      <w:pPr>
        <w:tabs>
          <w:tab w:val="num" w:pos="1506"/>
        </w:tabs>
        <w:ind w:left="1506" w:hanging="360"/>
      </w:pPr>
      <w:rPr>
        <w:rFonts w:ascii="Wingdings 2" w:hAnsi="Wingdings 2" w:hint="default"/>
      </w:rPr>
    </w:lvl>
    <w:lvl w:ilvl="2" w:tplc="5BEABC2E" w:tentative="1">
      <w:start w:val="1"/>
      <w:numFmt w:val="bullet"/>
      <w:lvlText w:val=""/>
      <w:lvlJc w:val="left"/>
      <w:pPr>
        <w:tabs>
          <w:tab w:val="num" w:pos="2226"/>
        </w:tabs>
        <w:ind w:left="2226" w:hanging="360"/>
      </w:pPr>
      <w:rPr>
        <w:rFonts w:ascii="Wingdings 2" w:hAnsi="Wingdings 2" w:hint="default"/>
      </w:rPr>
    </w:lvl>
    <w:lvl w:ilvl="3" w:tplc="D2F6A484" w:tentative="1">
      <w:start w:val="1"/>
      <w:numFmt w:val="bullet"/>
      <w:lvlText w:val=""/>
      <w:lvlJc w:val="left"/>
      <w:pPr>
        <w:tabs>
          <w:tab w:val="num" w:pos="2946"/>
        </w:tabs>
        <w:ind w:left="2946" w:hanging="360"/>
      </w:pPr>
      <w:rPr>
        <w:rFonts w:ascii="Wingdings 2" w:hAnsi="Wingdings 2" w:hint="default"/>
      </w:rPr>
    </w:lvl>
    <w:lvl w:ilvl="4" w:tplc="E37A51D8" w:tentative="1">
      <w:start w:val="1"/>
      <w:numFmt w:val="bullet"/>
      <w:lvlText w:val=""/>
      <w:lvlJc w:val="left"/>
      <w:pPr>
        <w:tabs>
          <w:tab w:val="num" w:pos="3666"/>
        </w:tabs>
        <w:ind w:left="3666" w:hanging="360"/>
      </w:pPr>
      <w:rPr>
        <w:rFonts w:ascii="Wingdings 2" w:hAnsi="Wingdings 2" w:hint="default"/>
      </w:rPr>
    </w:lvl>
    <w:lvl w:ilvl="5" w:tplc="4B4296E0" w:tentative="1">
      <w:start w:val="1"/>
      <w:numFmt w:val="bullet"/>
      <w:lvlText w:val=""/>
      <w:lvlJc w:val="left"/>
      <w:pPr>
        <w:tabs>
          <w:tab w:val="num" w:pos="4386"/>
        </w:tabs>
        <w:ind w:left="4386" w:hanging="360"/>
      </w:pPr>
      <w:rPr>
        <w:rFonts w:ascii="Wingdings 2" w:hAnsi="Wingdings 2" w:hint="default"/>
      </w:rPr>
    </w:lvl>
    <w:lvl w:ilvl="6" w:tplc="9C889C3A" w:tentative="1">
      <w:start w:val="1"/>
      <w:numFmt w:val="bullet"/>
      <w:lvlText w:val=""/>
      <w:lvlJc w:val="left"/>
      <w:pPr>
        <w:tabs>
          <w:tab w:val="num" w:pos="5106"/>
        </w:tabs>
        <w:ind w:left="5106" w:hanging="360"/>
      </w:pPr>
      <w:rPr>
        <w:rFonts w:ascii="Wingdings 2" w:hAnsi="Wingdings 2" w:hint="default"/>
      </w:rPr>
    </w:lvl>
    <w:lvl w:ilvl="7" w:tplc="E7A65C4A" w:tentative="1">
      <w:start w:val="1"/>
      <w:numFmt w:val="bullet"/>
      <w:lvlText w:val=""/>
      <w:lvlJc w:val="left"/>
      <w:pPr>
        <w:tabs>
          <w:tab w:val="num" w:pos="5826"/>
        </w:tabs>
        <w:ind w:left="5826" w:hanging="360"/>
      </w:pPr>
      <w:rPr>
        <w:rFonts w:ascii="Wingdings 2" w:hAnsi="Wingdings 2" w:hint="default"/>
      </w:rPr>
    </w:lvl>
    <w:lvl w:ilvl="8" w:tplc="D6365E5E" w:tentative="1">
      <w:start w:val="1"/>
      <w:numFmt w:val="bullet"/>
      <w:lvlText w:val=""/>
      <w:lvlJc w:val="left"/>
      <w:pPr>
        <w:tabs>
          <w:tab w:val="num" w:pos="6546"/>
        </w:tabs>
        <w:ind w:left="6546" w:hanging="360"/>
      </w:pPr>
      <w:rPr>
        <w:rFonts w:ascii="Wingdings 2" w:hAnsi="Wingdings 2" w:hint="default"/>
      </w:rPr>
    </w:lvl>
  </w:abstractNum>
  <w:abstractNum w:abstractNumId="7" w15:restartNumberingAfterBreak="0">
    <w:nsid w:val="0A290A5A"/>
    <w:multiLevelType w:val="multilevel"/>
    <w:tmpl w:val="A6E67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541EC1"/>
    <w:multiLevelType w:val="multilevel"/>
    <w:tmpl w:val="F83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F61A2D"/>
    <w:multiLevelType w:val="multilevel"/>
    <w:tmpl w:val="B7F01F2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000000" w:themeColor="text1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000000" w:themeColor="text1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0" w15:restartNumberingAfterBreak="0">
    <w:nsid w:val="437D6407"/>
    <w:multiLevelType w:val="hybridMultilevel"/>
    <w:tmpl w:val="9C642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F6D62"/>
    <w:multiLevelType w:val="multilevel"/>
    <w:tmpl w:val="511C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38170F"/>
    <w:multiLevelType w:val="hybridMultilevel"/>
    <w:tmpl w:val="90548270"/>
    <w:lvl w:ilvl="0" w:tplc="606EB4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242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BC5A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5EE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6AF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184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B27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3484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A0DA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330831"/>
    <w:multiLevelType w:val="multilevel"/>
    <w:tmpl w:val="DE5AD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5251A6"/>
    <w:multiLevelType w:val="multilevel"/>
    <w:tmpl w:val="3280C4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EC6BED"/>
    <w:multiLevelType w:val="multilevel"/>
    <w:tmpl w:val="47AAC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C57F45"/>
    <w:multiLevelType w:val="multilevel"/>
    <w:tmpl w:val="B84A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14254D"/>
    <w:multiLevelType w:val="multilevel"/>
    <w:tmpl w:val="7048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970278"/>
    <w:multiLevelType w:val="multilevel"/>
    <w:tmpl w:val="CAFCDC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15"/>
  </w:num>
  <w:num w:numId="4">
    <w:abstractNumId w:val="13"/>
  </w:num>
  <w:num w:numId="5">
    <w:abstractNumId w:val="16"/>
  </w:num>
  <w:num w:numId="6">
    <w:abstractNumId w:val="11"/>
  </w:num>
  <w:num w:numId="7">
    <w:abstractNumId w:val="17"/>
  </w:num>
  <w:num w:numId="8">
    <w:abstractNumId w:val="8"/>
  </w:num>
  <w:num w:numId="9">
    <w:abstractNumId w:val="6"/>
  </w:num>
  <w:num w:numId="10">
    <w:abstractNumId w:val="12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7"/>
  </w:num>
  <w:num w:numId="16">
    <w:abstractNumId w:val="18"/>
  </w:num>
  <w:num w:numId="17">
    <w:abstractNumId w:val="9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572"/>
    <w:rsid w:val="00103630"/>
    <w:rsid w:val="00134236"/>
    <w:rsid w:val="0014132B"/>
    <w:rsid w:val="0017052D"/>
    <w:rsid w:val="001735FC"/>
    <w:rsid w:val="00194843"/>
    <w:rsid w:val="001B23E0"/>
    <w:rsid w:val="001B69FC"/>
    <w:rsid w:val="001D1EF2"/>
    <w:rsid w:val="001E5F25"/>
    <w:rsid w:val="00233D78"/>
    <w:rsid w:val="00234009"/>
    <w:rsid w:val="00246BB6"/>
    <w:rsid w:val="0026215B"/>
    <w:rsid w:val="00281D51"/>
    <w:rsid w:val="00282584"/>
    <w:rsid w:val="002D733F"/>
    <w:rsid w:val="002E775A"/>
    <w:rsid w:val="00350CB6"/>
    <w:rsid w:val="00355CEF"/>
    <w:rsid w:val="0036143E"/>
    <w:rsid w:val="003868DA"/>
    <w:rsid w:val="003A0215"/>
    <w:rsid w:val="003A0622"/>
    <w:rsid w:val="003C7B86"/>
    <w:rsid w:val="00401488"/>
    <w:rsid w:val="004D1BC4"/>
    <w:rsid w:val="004D4C75"/>
    <w:rsid w:val="004F446E"/>
    <w:rsid w:val="004F728E"/>
    <w:rsid w:val="00536EC6"/>
    <w:rsid w:val="005A55E1"/>
    <w:rsid w:val="005B2A63"/>
    <w:rsid w:val="005B37FD"/>
    <w:rsid w:val="005D6673"/>
    <w:rsid w:val="00602A7C"/>
    <w:rsid w:val="0068254E"/>
    <w:rsid w:val="006C24E7"/>
    <w:rsid w:val="006C2960"/>
    <w:rsid w:val="006F280C"/>
    <w:rsid w:val="007655B5"/>
    <w:rsid w:val="00777AF0"/>
    <w:rsid w:val="007C330D"/>
    <w:rsid w:val="008D7C60"/>
    <w:rsid w:val="009D260B"/>
    <w:rsid w:val="009F6572"/>
    <w:rsid w:val="00A252CB"/>
    <w:rsid w:val="00A75491"/>
    <w:rsid w:val="00AA79DC"/>
    <w:rsid w:val="00AB2D6E"/>
    <w:rsid w:val="00B07509"/>
    <w:rsid w:val="00B13E90"/>
    <w:rsid w:val="00B33E48"/>
    <w:rsid w:val="00B44AFD"/>
    <w:rsid w:val="00BB178A"/>
    <w:rsid w:val="00BD0C26"/>
    <w:rsid w:val="00BE6CD4"/>
    <w:rsid w:val="00C6336F"/>
    <w:rsid w:val="00C96BC8"/>
    <w:rsid w:val="00CA355C"/>
    <w:rsid w:val="00CC0562"/>
    <w:rsid w:val="00D16A06"/>
    <w:rsid w:val="00D53F9C"/>
    <w:rsid w:val="00D56432"/>
    <w:rsid w:val="00D67683"/>
    <w:rsid w:val="00DC7904"/>
    <w:rsid w:val="00DD4AF7"/>
    <w:rsid w:val="00DF07C9"/>
    <w:rsid w:val="00E558D4"/>
    <w:rsid w:val="00E624FB"/>
    <w:rsid w:val="00EB3EEB"/>
    <w:rsid w:val="00F07096"/>
    <w:rsid w:val="00F23C9D"/>
    <w:rsid w:val="00F32F69"/>
    <w:rsid w:val="00F66718"/>
    <w:rsid w:val="00F9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8876"/>
  <w15:docId w15:val="{55A16CB8-69DD-4DEB-9D6A-350890EB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36F"/>
  </w:style>
  <w:style w:type="paragraph" w:styleId="2">
    <w:name w:val="heading 2"/>
    <w:basedOn w:val="a"/>
    <w:link w:val="20"/>
    <w:uiPriority w:val="9"/>
    <w:qFormat/>
    <w:rsid w:val="002E77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775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2E7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E775A"/>
  </w:style>
  <w:style w:type="character" w:styleId="a4">
    <w:name w:val="Emphasis"/>
    <w:basedOn w:val="a0"/>
    <w:uiPriority w:val="20"/>
    <w:qFormat/>
    <w:rsid w:val="002E775A"/>
    <w:rPr>
      <w:i/>
      <w:iCs/>
    </w:rPr>
  </w:style>
  <w:style w:type="character" w:styleId="a5">
    <w:name w:val="Strong"/>
    <w:basedOn w:val="a0"/>
    <w:uiPriority w:val="22"/>
    <w:qFormat/>
    <w:rsid w:val="002E775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E7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75A"/>
    <w:rPr>
      <w:rFonts w:ascii="Tahoma" w:hAnsi="Tahoma" w:cs="Tahoma"/>
      <w:sz w:val="16"/>
      <w:szCs w:val="16"/>
    </w:rPr>
  </w:style>
  <w:style w:type="paragraph" w:customStyle="1" w:styleId="LTGliederung1">
    <w:name w:val="???????~LT~Gliederung 1"/>
    <w:rsid w:val="00D16A06"/>
    <w:pPr>
      <w:widowControl w:val="0"/>
      <w:tabs>
        <w:tab w:val="left" w:pos="902"/>
        <w:tab w:val="left" w:pos="2342"/>
        <w:tab w:val="left" w:pos="3782"/>
        <w:tab w:val="left" w:pos="5222"/>
        <w:tab w:val="left" w:pos="6662"/>
        <w:tab w:val="left" w:pos="8102"/>
        <w:tab w:val="left" w:pos="9542"/>
        <w:tab w:val="left" w:pos="10982"/>
        <w:tab w:val="left" w:pos="12422"/>
        <w:tab w:val="left" w:pos="13862"/>
        <w:tab w:val="left" w:pos="15302"/>
      </w:tabs>
      <w:suppressAutoHyphens/>
      <w:autoSpaceDE w:val="0"/>
      <w:autoSpaceDN w:val="0"/>
      <w:spacing w:after="285" w:line="216" w:lineRule="auto"/>
      <w:textAlignment w:val="baseline"/>
    </w:pPr>
    <w:rPr>
      <w:rFonts w:ascii="Tahoma" w:eastAsia="Tahoma" w:hAnsi="Tahoma" w:cs="Tahoma"/>
      <w:color w:val="000000"/>
      <w:kern w:val="3"/>
      <w:sz w:val="64"/>
      <w:szCs w:val="64"/>
      <w:lang w:val="de-DE" w:eastAsia="ja-JP" w:bidi="fa-IR"/>
    </w:rPr>
  </w:style>
  <w:style w:type="paragraph" w:styleId="a8">
    <w:name w:val="header"/>
    <w:basedOn w:val="a"/>
    <w:link w:val="a9"/>
    <w:uiPriority w:val="99"/>
    <w:semiHidden/>
    <w:unhideWhenUsed/>
    <w:rsid w:val="00282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82584"/>
  </w:style>
  <w:style w:type="paragraph" w:styleId="aa">
    <w:name w:val="footer"/>
    <w:basedOn w:val="a"/>
    <w:link w:val="ab"/>
    <w:uiPriority w:val="99"/>
    <w:unhideWhenUsed/>
    <w:rsid w:val="00282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2584"/>
  </w:style>
  <w:style w:type="table" w:styleId="ac">
    <w:name w:val="Table Grid"/>
    <w:basedOn w:val="a1"/>
    <w:uiPriority w:val="59"/>
    <w:rsid w:val="00EB3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36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5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4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9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3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8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27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0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Garnier Fructis  </c:v>
                </c:pt>
                <c:pt idx="1">
                  <c:v>NIVEA</c:v>
                </c:pt>
                <c:pt idx="2">
                  <c:v>Gliss Kur</c:v>
                </c:pt>
                <c:pt idx="3">
                  <c:v>Baikal </c:v>
                </c:pt>
              </c:strCache>
            </c:strRef>
          </c:cat>
          <c:val>
            <c:numRef>
              <c:f>Лист1!$B$2:$B$5</c:f>
              <c:numCache>
                <c:formatCode>0.00</c:formatCode>
                <c:ptCount val="4"/>
                <c:pt idx="0">
                  <c:v>6</c:v>
                </c:pt>
                <c:pt idx="1">
                  <c:v>5</c:v>
                </c:pt>
                <c:pt idx="2">
                  <c:v>3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63-4079-9463-7B1620250A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5F691-F816-4775-A937-C8E8EA7EE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2428</Words>
  <Characters>13845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2023-10-24T11:37:00Z</dcterms:created>
  <dcterms:modified xsi:type="dcterms:W3CDTF">2023-10-24T11:53:00Z</dcterms:modified>
</cp:coreProperties>
</file>